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486d34e" w14:textId="486d34e">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Об утверждении Правил направления специалиста на работу, возмещения расходов, понесенных за счет бюджетных средств, предоставления права самостоятельного трудоустройства, освобождения от обязанности или прекращения обязанности по отработке гражданами Республики Казахстан, обучавшимися на основе государственного образовательного заказа</w:t>
      </w:r>
    </w:p>
    <w:p>
      <w:pPr>
        <w:spacing w:after="0"/>
        <w:ind w:left="0"/>
        <w:jc w:val="both"/>
      </w:pPr>
      <w:r>
        <w:rPr>
          <w:rFonts w:ascii="Times New Roman"/>
          <w:b w:val="false"/>
          <w:i w:val="false"/>
          <w:color w:val="000000"/>
          <w:sz w:val="28"/>
        </w:rPr>
        <w:t>Приказ и.о. Министра науки и высшего образования Республики Казахстан от 11 августа 2023 года № 403. Зарегистрирован в Министерстве юстиции Республики Казахстан 17 августа 2023 года № 33291.</w:t>
      </w:r>
    </w:p>
    <w:p>
      <w:pPr>
        <w:spacing w:after="0"/>
        <w:ind w:left="0"/>
        <w:jc w:val="both"/>
      </w:pPr>
      <w:bookmarkStart w:name="z4" w:id="0"/>
      <w:r>
        <w:rPr>
          <w:rFonts w:ascii="Times New Roman"/>
          <w:b w:val="false"/>
          <w:i w:val="false"/>
          <w:color w:val="000000"/>
          <w:sz w:val="28"/>
        </w:rPr>
        <w:t xml:space="preserve">
      В соответствии с подпунктом 28) </w:t>
      </w:r>
      <w:r>
        <w:rPr>
          <w:rFonts w:ascii="Times New Roman"/>
          <w:b w:val="false"/>
          <w:i w:val="false"/>
          <w:color w:val="000000"/>
          <w:sz w:val="28"/>
        </w:rPr>
        <w:t>статьи 5-3</w:t>
      </w:r>
      <w:r>
        <w:rPr>
          <w:rFonts w:ascii="Times New Roman"/>
          <w:b w:val="false"/>
          <w:i w:val="false"/>
          <w:color w:val="000000"/>
          <w:sz w:val="28"/>
        </w:rPr>
        <w:t xml:space="preserve"> Закона Республики Казахстан "Об образовании" ПРИКАЗЫВАЮ:</w:t>
      </w:r>
    </w:p>
    <w:bookmarkEnd w:id="0"/>
    <w:bookmarkStart w:name="z5" w:id="1"/>
    <w:p>
      <w:pPr>
        <w:spacing w:after="0"/>
        <w:ind w:left="0"/>
        <w:jc w:val="both"/>
      </w:pPr>
      <w:r>
        <w:rPr>
          <w:rFonts w:ascii="Times New Roman"/>
          <w:b w:val="false"/>
          <w:i w:val="false"/>
          <w:color w:val="000000"/>
          <w:sz w:val="28"/>
        </w:rPr>
        <w:t xml:space="preserve">
      1. Утвердить прилагаемые </w:t>
      </w:r>
      <w:r>
        <w:rPr>
          <w:rFonts w:ascii="Times New Roman"/>
          <w:b w:val="false"/>
          <w:i w:val="false"/>
          <w:color w:val="000000"/>
          <w:sz w:val="28"/>
        </w:rPr>
        <w:t>Правила</w:t>
      </w:r>
      <w:r>
        <w:rPr>
          <w:rFonts w:ascii="Times New Roman"/>
          <w:b w:val="false"/>
          <w:i w:val="false"/>
          <w:color w:val="000000"/>
          <w:sz w:val="28"/>
        </w:rPr>
        <w:t xml:space="preserve"> направления специалиста на работу, возмещения расходов, понесенных за счет бюджетных средств, предоставления права самостоятельного трудоустройства, освобождения от обязанности или прекращения обязанности по отработке гражданами Республики Казахстан, обучавшимися на основе государственного образовательного заказа.</w:t>
      </w:r>
    </w:p>
    <w:bookmarkEnd w:id="1"/>
    <w:bookmarkStart w:name="z6" w:id="2"/>
    <w:p>
      <w:pPr>
        <w:spacing w:after="0"/>
        <w:ind w:left="0"/>
        <w:jc w:val="both"/>
      </w:pPr>
      <w:r>
        <w:rPr>
          <w:rFonts w:ascii="Times New Roman"/>
          <w:b w:val="false"/>
          <w:i w:val="false"/>
          <w:color w:val="000000"/>
          <w:sz w:val="28"/>
        </w:rPr>
        <w:t>
      2. Комитету высшего и послевузовского образования Министерства науки и высшего образования Республики Казахстан в установленном законодательством Республики Казахстан порядке обеспечить:</w:t>
      </w:r>
    </w:p>
    <w:bookmarkEnd w:id="2"/>
    <w:bookmarkStart w:name="z7" w:id="3"/>
    <w:p>
      <w:pPr>
        <w:spacing w:after="0"/>
        <w:ind w:left="0"/>
        <w:jc w:val="both"/>
      </w:pPr>
      <w:r>
        <w:rPr>
          <w:rFonts w:ascii="Times New Roman"/>
          <w:b w:val="false"/>
          <w:i w:val="false"/>
          <w:color w:val="000000"/>
          <w:sz w:val="28"/>
        </w:rPr>
        <w:t>
      1) государственную регистрацию настоящего приказа в Министерстве юстиции Республики Казахстан;</w:t>
      </w:r>
    </w:p>
    <w:bookmarkEnd w:id="3"/>
    <w:bookmarkStart w:name="z8" w:id="4"/>
    <w:p>
      <w:pPr>
        <w:spacing w:after="0"/>
        <w:ind w:left="0"/>
        <w:jc w:val="both"/>
      </w:pPr>
      <w:r>
        <w:rPr>
          <w:rFonts w:ascii="Times New Roman"/>
          <w:b w:val="false"/>
          <w:i w:val="false"/>
          <w:color w:val="000000"/>
          <w:sz w:val="28"/>
        </w:rPr>
        <w:t>
      2) размещение настоящего приказа на интернет-ресурсе Министерства науки и высшего образования Республики Казахстан после его официального опубликования;</w:t>
      </w:r>
    </w:p>
    <w:bookmarkEnd w:id="4"/>
    <w:bookmarkStart w:name="z9" w:id="5"/>
    <w:p>
      <w:pPr>
        <w:spacing w:after="0"/>
        <w:ind w:left="0"/>
        <w:jc w:val="both"/>
      </w:pPr>
      <w:r>
        <w:rPr>
          <w:rFonts w:ascii="Times New Roman"/>
          <w:b w:val="false"/>
          <w:i w:val="false"/>
          <w:color w:val="000000"/>
          <w:sz w:val="28"/>
        </w:rPr>
        <w:t>
      3) в течение десяти рабочих дней после государственной регистрации настоящего приказа представление в Юридический департамент Министерства науки и высшего образования Республики Казахстан сведений об исполнении мероприятий, предусмотренных подпунктами 1) и 2) настоящего пункта.</w:t>
      </w:r>
    </w:p>
    <w:bookmarkEnd w:id="5"/>
    <w:bookmarkStart w:name="z10" w:id="6"/>
    <w:p>
      <w:pPr>
        <w:spacing w:after="0"/>
        <w:ind w:left="0"/>
        <w:jc w:val="both"/>
      </w:pPr>
      <w:r>
        <w:rPr>
          <w:rFonts w:ascii="Times New Roman"/>
          <w:b w:val="false"/>
          <w:i w:val="false"/>
          <w:color w:val="000000"/>
          <w:sz w:val="28"/>
        </w:rPr>
        <w:t>
      3. Контроль за исполнением настоящего приказа возложить на курирующего вице-министра науки и высшего образования Республики Казахстан.</w:t>
      </w:r>
    </w:p>
    <w:bookmarkEnd w:id="6"/>
    <w:bookmarkStart w:name="z11" w:id="7"/>
    <w:p>
      <w:pPr>
        <w:spacing w:after="0"/>
        <w:ind w:left="0"/>
        <w:jc w:val="both"/>
      </w:pPr>
      <w:r>
        <w:rPr>
          <w:rFonts w:ascii="Times New Roman"/>
          <w:b w:val="false"/>
          <w:i w:val="false"/>
          <w:color w:val="000000"/>
          <w:sz w:val="28"/>
        </w:rPr>
        <w:t>
      4. Настоящий приказ вводится в действие по истечении десяти календарных дней после дня его первого официального опубликования.</w:t>
      </w:r>
    </w:p>
    <w:bookmarkEnd w:id="7"/>
    <w:tbl>
      <w:tblPr>
        <w:tblW w:w="0" w:type="auto"/>
        <w:tblCellSpacing w:w="0" w:type="auto"/>
        <w:tblBorders>
          <w:top w:val="none"/>
          <w:left w:val="none"/>
          <w:bottom w:val="none"/>
          <w:right w:val="none"/>
          <w:insideH w:val="none"/>
          <w:insideV w:val="none"/>
        </w:tblBorders>
        <w:tblLayout w:type="fixed"/>
      </w:tblPr>
      <w:tblGrid>
        <w:gridCol w:w="8040"/>
        <w:gridCol w:w="4340"/>
      </w:tblGrid>
      <w:tr>
        <w:trPr>
          <w:trHeight w:val="30" w:hRule="atLeast"/>
        </w:trPr>
        <w:tc>
          <w:tcPr>
            <w:tcW w:w="80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xml:space="preserve">      </w:t>
            </w:r>
            <w:r>
              <w:rPr>
                <w:rFonts w:ascii="Times New Roman"/>
                <w:b w:val="false"/>
                <w:i/>
                <w:color w:val="000000"/>
                <w:sz w:val="20"/>
              </w:rPr>
              <w:t xml:space="preserve">Исполняющий обязанности министра науки </w:t>
            </w:r>
          </w:p>
          <w:p>
            <w:pPr>
              <w:spacing w:after="20"/>
              <w:ind w:left="20"/>
              <w:jc w:val="both"/>
            </w:pPr>
          </w:p>
          <w:p>
            <w:pPr>
              <w:spacing w:after="0"/>
              <w:ind w:left="0"/>
              <w:jc w:val="left"/>
            </w:pPr>
          </w:p>
          <w:p>
            <w:pPr>
              <w:spacing w:after="20"/>
              <w:ind w:left="20"/>
              <w:jc w:val="both"/>
            </w:pPr>
            <w:r>
              <w:rPr>
                <w:rFonts w:ascii="Times New Roman"/>
                <w:b w:val="false"/>
                <w:i/>
                <w:color w:val="000000"/>
                <w:sz w:val="20"/>
              </w:rPr>
              <w:t xml:space="preserve">и высшего образования Республики Казахстан </w:t>
            </w:r>
            <w:r>
              <w:rPr>
                <w:rFonts w:ascii="Times New Roman"/>
                <w:b w:val="false"/>
                <w:i w:val="false"/>
                <w:color w:val="000000"/>
                <w:sz w:val="20"/>
              </w:rPr>
              <w:t>
</w:t>
            </w:r>
          </w:p>
        </w:tc>
        <w:tc>
          <w:tcPr>
            <w:tcW w:w="4340"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Т. Ешенкулов</w:t>
            </w:r>
            <w:r>
              <w:rPr>
                <w:rFonts w:ascii="Times New Roman"/>
                <w:b w:val="false"/>
                <w:i w:val="false"/>
                <w:color w:val="000000"/>
                <w:sz w:val="20"/>
              </w:rPr>
              <w:t>
</w:t>
            </w:r>
          </w:p>
        </w:tc>
      </w:tr>
    </w:tbl>
    <w:p>
      <w:pPr>
        <w:spacing w:after="0"/>
        <w:ind w:left="0"/>
        <w:jc w:val="both"/>
      </w:pPr>
      <w:bookmarkStart w:name="z13" w:id="8"/>
      <w:r>
        <w:rPr>
          <w:rFonts w:ascii="Times New Roman"/>
          <w:b w:val="false"/>
          <w:i w:val="false"/>
          <w:color w:val="000000"/>
          <w:sz w:val="28"/>
        </w:rPr>
        <w:t>
      "СОГЛАСОВАН"</w:t>
      </w:r>
    </w:p>
    <w:bookmarkEnd w:id="8"/>
    <w:p>
      <w:pPr>
        <w:spacing w:after="0"/>
        <w:ind w:left="0"/>
        <w:jc w:val="both"/>
      </w:pPr>
      <w:r>
        <w:rPr>
          <w:rFonts w:ascii="Times New Roman"/>
          <w:b w:val="false"/>
          <w:i w:val="false"/>
          <w:color w:val="000000"/>
          <w:sz w:val="28"/>
        </w:rPr>
        <w:t>Министерство сельского хозяйства</w:t>
      </w:r>
    </w:p>
    <w:p>
      <w:pPr>
        <w:spacing w:after="0"/>
        <w:ind w:left="0"/>
        <w:jc w:val="both"/>
      </w:pPr>
      <w:r>
        <w:rPr>
          <w:rFonts w:ascii="Times New Roman"/>
          <w:b w:val="false"/>
          <w:i w:val="false"/>
          <w:color w:val="000000"/>
          <w:sz w:val="28"/>
        </w:rPr>
        <w:t>Республики Казахстан</w:t>
      </w:r>
    </w:p>
    <w:p>
      <w:pPr>
        <w:spacing w:after="0"/>
        <w:ind w:left="0"/>
        <w:jc w:val="both"/>
      </w:pPr>
      <w:r>
        <w:rPr>
          <w:rFonts w:ascii="Times New Roman"/>
          <w:b w:val="false"/>
          <w:i w:val="false"/>
          <w:color w:val="000000"/>
          <w:sz w:val="28"/>
        </w:rPr>
        <w:t>__________________</w:t>
      </w:r>
    </w:p>
    <w:p>
      <w:pPr>
        <w:spacing w:after="0"/>
        <w:ind w:left="0"/>
        <w:jc w:val="both"/>
      </w:pPr>
      <w:r>
        <w:rPr>
          <w:rFonts w:ascii="Times New Roman"/>
          <w:b w:val="false"/>
          <w:i w:val="false"/>
          <w:color w:val="000000"/>
          <w:sz w:val="28"/>
        </w:rPr>
        <w:t>от "__" _______ 2023 г.</w:t>
      </w:r>
    </w:p>
    <w:p>
      <w:pPr>
        <w:spacing w:after="0"/>
        <w:ind w:left="0"/>
        <w:jc w:val="both"/>
      </w:pPr>
      <w:bookmarkStart w:name="z14" w:id="9"/>
      <w:r>
        <w:rPr>
          <w:rFonts w:ascii="Times New Roman"/>
          <w:b w:val="false"/>
          <w:i w:val="false"/>
          <w:color w:val="000000"/>
          <w:sz w:val="28"/>
        </w:rPr>
        <w:t>
      "СОГЛАСОВАН"</w:t>
      </w:r>
    </w:p>
    <w:bookmarkEnd w:id="9"/>
    <w:p>
      <w:pPr>
        <w:spacing w:after="0"/>
        <w:ind w:left="0"/>
        <w:jc w:val="both"/>
      </w:pPr>
      <w:r>
        <w:rPr>
          <w:rFonts w:ascii="Times New Roman"/>
          <w:b w:val="false"/>
          <w:i w:val="false"/>
          <w:color w:val="000000"/>
          <w:sz w:val="28"/>
        </w:rPr>
        <w:t>Министерство здравоохранения</w:t>
      </w:r>
    </w:p>
    <w:p>
      <w:pPr>
        <w:spacing w:after="0"/>
        <w:ind w:left="0"/>
        <w:jc w:val="both"/>
      </w:pPr>
      <w:r>
        <w:rPr>
          <w:rFonts w:ascii="Times New Roman"/>
          <w:b w:val="false"/>
          <w:i w:val="false"/>
          <w:color w:val="000000"/>
          <w:sz w:val="28"/>
        </w:rPr>
        <w:t>Республики Казахстан</w:t>
      </w:r>
    </w:p>
    <w:p>
      <w:pPr>
        <w:spacing w:after="0"/>
        <w:ind w:left="0"/>
        <w:jc w:val="both"/>
      </w:pPr>
      <w:r>
        <w:rPr>
          <w:rFonts w:ascii="Times New Roman"/>
          <w:b w:val="false"/>
          <w:i w:val="false"/>
          <w:color w:val="000000"/>
          <w:sz w:val="28"/>
        </w:rPr>
        <w:t>___________________</w:t>
      </w:r>
    </w:p>
    <w:p>
      <w:pPr>
        <w:spacing w:after="0"/>
        <w:ind w:left="0"/>
        <w:jc w:val="both"/>
      </w:pPr>
      <w:r>
        <w:rPr>
          <w:rFonts w:ascii="Times New Roman"/>
          <w:b w:val="false"/>
          <w:i w:val="false"/>
          <w:color w:val="000000"/>
          <w:sz w:val="28"/>
        </w:rPr>
        <w:t>от "__" _______ 2023 г.</w:t>
      </w:r>
    </w:p>
    <w:p>
      <w:pPr>
        <w:spacing w:after="0"/>
        <w:ind w:left="0"/>
        <w:jc w:val="both"/>
      </w:pPr>
      <w:bookmarkStart w:name="z15" w:id="10"/>
      <w:r>
        <w:rPr>
          <w:rFonts w:ascii="Times New Roman"/>
          <w:b w:val="false"/>
          <w:i w:val="false"/>
          <w:color w:val="000000"/>
          <w:sz w:val="28"/>
        </w:rPr>
        <w:t>
      "СОГЛАСОВАН"</w:t>
      </w:r>
    </w:p>
    <w:bookmarkEnd w:id="10"/>
    <w:p>
      <w:pPr>
        <w:spacing w:after="0"/>
        <w:ind w:left="0"/>
        <w:jc w:val="both"/>
      </w:pPr>
      <w:r>
        <w:rPr>
          <w:rFonts w:ascii="Times New Roman"/>
          <w:b w:val="false"/>
          <w:i w:val="false"/>
          <w:color w:val="000000"/>
          <w:sz w:val="28"/>
        </w:rPr>
        <w:t>Министерство труда и</w:t>
      </w:r>
    </w:p>
    <w:p>
      <w:pPr>
        <w:spacing w:after="0"/>
        <w:ind w:left="0"/>
        <w:jc w:val="both"/>
      </w:pPr>
      <w:r>
        <w:rPr>
          <w:rFonts w:ascii="Times New Roman"/>
          <w:b w:val="false"/>
          <w:i w:val="false"/>
          <w:color w:val="000000"/>
          <w:sz w:val="28"/>
        </w:rPr>
        <w:t>социальной защиты населения</w:t>
      </w:r>
    </w:p>
    <w:p>
      <w:pPr>
        <w:spacing w:after="0"/>
        <w:ind w:left="0"/>
        <w:jc w:val="both"/>
      </w:pPr>
      <w:r>
        <w:rPr>
          <w:rFonts w:ascii="Times New Roman"/>
          <w:b w:val="false"/>
          <w:i w:val="false"/>
          <w:color w:val="000000"/>
          <w:sz w:val="28"/>
        </w:rPr>
        <w:t>Республики Казахстан</w:t>
      </w:r>
    </w:p>
    <w:p>
      <w:pPr>
        <w:spacing w:after="0"/>
        <w:ind w:left="0"/>
        <w:jc w:val="both"/>
      </w:pPr>
      <w:r>
        <w:rPr>
          <w:rFonts w:ascii="Times New Roman"/>
          <w:b w:val="false"/>
          <w:i w:val="false"/>
          <w:color w:val="000000"/>
          <w:sz w:val="28"/>
        </w:rPr>
        <w:t>__________________</w:t>
      </w:r>
    </w:p>
    <w:p>
      <w:pPr>
        <w:spacing w:after="0"/>
        <w:ind w:left="0"/>
        <w:jc w:val="both"/>
      </w:pPr>
      <w:r>
        <w:rPr>
          <w:rFonts w:ascii="Times New Roman"/>
          <w:b w:val="false"/>
          <w:i w:val="false"/>
          <w:color w:val="000000"/>
          <w:sz w:val="28"/>
        </w:rPr>
        <w:t>от "__" _______ 2023 г.</w:t>
      </w:r>
    </w:p>
    <w:p>
      <w:pPr>
        <w:spacing w:after="0"/>
        <w:ind w:left="0"/>
        <w:jc w:val="both"/>
      </w:pPr>
      <w:bookmarkStart w:name="z16" w:id="11"/>
      <w:r>
        <w:rPr>
          <w:rFonts w:ascii="Times New Roman"/>
          <w:b w:val="false"/>
          <w:i w:val="false"/>
          <w:color w:val="000000"/>
          <w:sz w:val="28"/>
        </w:rPr>
        <w:t>
      "СОГЛАСОВАН"</w:t>
      </w:r>
    </w:p>
    <w:bookmarkEnd w:id="11"/>
    <w:p>
      <w:pPr>
        <w:spacing w:after="0"/>
        <w:ind w:left="0"/>
        <w:jc w:val="both"/>
      </w:pPr>
      <w:r>
        <w:rPr>
          <w:rFonts w:ascii="Times New Roman"/>
          <w:b w:val="false"/>
          <w:i w:val="false"/>
          <w:color w:val="000000"/>
          <w:sz w:val="28"/>
        </w:rPr>
        <w:t>Министерство культуры и спорта</w:t>
      </w:r>
    </w:p>
    <w:p>
      <w:pPr>
        <w:spacing w:after="0"/>
        <w:ind w:left="0"/>
        <w:jc w:val="both"/>
      </w:pPr>
      <w:r>
        <w:rPr>
          <w:rFonts w:ascii="Times New Roman"/>
          <w:b w:val="false"/>
          <w:i w:val="false"/>
          <w:color w:val="000000"/>
          <w:sz w:val="28"/>
        </w:rPr>
        <w:t>Республики Казахстан</w:t>
      </w:r>
    </w:p>
    <w:p>
      <w:pPr>
        <w:spacing w:after="0"/>
        <w:ind w:left="0"/>
        <w:jc w:val="both"/>
      </w:pPr>
      <w:r>
        <w:rPr>
          <w:rFonts w:ascii="Times New Roman"/>
          <w:b w:val="false"/>
          <w:i w:val="false"/>
          <w:color w:val="000000"/>
          <w:sz w:val="28"/>
        </w:rPr>
        <w:t>__________________</w:t>
      </w:r>
    </w:p>
    <w:p>
      <w:pPr>
        <w:spacing w:after="0"/>
        <w:ind w:left="0"/>
        <w:jc w:val="both"/>
      </w:pPr>
      <w:r>
        <w:rPr>
          <w:rFonts w:ascii="Times New Roman"/>
          <w:b w:val="false"/>
          <w:i w:val="false"/>
          <w:color w:val="000000"/>
          <w:sz w:val="28"/>
        </w:rPr>
        <w:t>от "__" _______ 2023 г.</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Утверждены приказом</w:t>
            </w:r>
            <w:r>
              <w:br/>
            </w:r>
            <w:r>
              <w:rPr>
                <w:rFonts w:ascii="Times New Roman"/>
                <w:b w:val="false"/>
                <w:i w:val="false"/>
                <w:color w:val="000000"/>
                <w:sz w:val="20"/>
              </w:rPr>
              <w:t>Исполняющий обязанности</w:t>
            </w:r>
            <w:r>
              <w:br/>
            </w:r>
            <w:r>
              <w:rPr>
                <w:rFonts w:ascii="Times New Roman"/>
                <w:b w:val="false"/>
                <w:i w:val="false"/>
                <w:color w:val="000000"/>
                <w:sz w:val="20"/>
              </w:rPr>
              <w:t>министра науки и высшего</w:t>
            </w:r>
            <w:r>
              <w:br/>
            </w:r>
            <w:r>
              <w:rPr>
                <w:rFonts w:ascii="Times New Roman"/>
                <w:b w:val="false"/>
                <w:i w:val="false"/>
                <w:color w:val="000000"/>
                <w:sz w:val="20"/>
              </w:rPr>
              <w:t>образования Республики Казахстан</w:t>
            </w:r>
            <w:r>
              <w:br/>
            </w:r>
            <w:r>
              <w:rPr>
                <w:rFonts w:ascii="Times New Roman"/>
                <w:b w:val="false"/>
                <w:i w:val="false"/>
                <w:color w:val="000000"/>
                <w:sz w:val="20"/>
              </w:rPr>
              <w:t>от 11 августа 2023 года № 403</w:t>
            </w:r>
          </w:p>
        </w:tc>
      </w:tr>
    </w:tbl>
    <w:bookmarkStart w:name="z18" w:id="12"/>
    <w:p>
      <w:pPr>
        <w:spacing w:after="0"/>
        <w:ind w:left="0"/>
        <w:jc w:val="left"/>
      </w:pPr>
      <w:r>
        <w:rPr>
          <w:rFonts w:ascii="Times New Roman"/>
          <w:b/>
          <w:i w:val="false"/>
          <w:color w:val="000000"/>
        </w:rPr>
        <w:t xml:space="preserve"> Правила направления специалиста на работу, возмещения расходов, понесенных за счет бюджетных средств, предоставления права самостоятельного трудоустройства, освобождения от обязанности или прекращения обязанности по отработке гражданами Республики Казахстан, обучавшимися на основе государственного образовательного заказа</w:t>
      </w:r>
    </w:p>
    <w:bookmarkEnd w:id="12"/>
    <w:bookmarkStart w:name="z19" w:id="13"/>
    <w:p>
      <w:pPr>
        <w:spacing w:after="0"/>
        <w:ind w:left="0"/>
        <w:jc w:val="left"/>
      </w:pPr>
      <w:r>
        <w:rPr>
          <w:rFonts w:ascii="Times New Roman"/>
          <w:b/>
          <w:i w:val="false"/>
          <w:color w:val="000000"/>
        </w:rPr>
        <w:t xml:space="preserve"> Глава 1. Общие положения</w:t>
      </w:r>
    </w:p>
    <w:bookmarkEnd w:id="13"/>
    <w:bookmarkStart w:name="z20" w:id="14"/>
    <w:p>
      <w:pPr>
        <w:spacing w:after="0"/>
        <w:ind w:left="0"/>
        <w:jc w:val="both"/>
      </w:pPr>
      <w:r>
        <w:rPr>
          <w:rFonts w:ascii="Times New Roman"/>
          <w:b w:val="false"/>
          <w:i w:val="false"/>
          <w:color w:val="000000"/>
          <w:sz w:val="28"/>
        </w:rPr>
        <w:t xml:space="preserve">
      1. Настоящие Правила направления специалиста на работу, возмещения расходов, понесенных за счет бюджетных средств, предоставления права самостоятельного трудоустройства, освобождения от обязанности или прекращения обязанности по отработке гражданами Республики Казахстан, обучавшимися на основе государственного образовательного заказа, (далее – Правила) разработаны в соответствии с подпунктом 28) </w:t>
      </w:r>
      <w:r>
        <w:rPr>
          <w:rFonts w:ascii="Times New Roman"/>
          <w:b w:val="false"/>
          <w:i w:val="false"/>
          <w:color w:val="000000"/>
          <w:sz w:val="28"/>
        </w:rPr>
        <w:t>статьи 5-3</w:t>
      </w:r>
      <w:r>
        <w:rPr>
          <w:rFonts w:ascii="Times New Roman"/>
          <w:b w:val="false"/>
          <w:i w:val="false"/>
          <w:color w:val="000000"/>
          <w:sz w:val="28"/>
        </w:rPr>
        <w:t xml:space="preserve"> Закона Республики Казахстан "Об образовании" (далее – Закон) и определяют порядок направления специалиста на работу, возмещения расходов, понесенных за счет бюджетных средств, предоставления права самостоятельного трудоустройства, освобождения от обязанности или прекращения обязанности по отработке гражданами Республики Казахстан, указанными в </w:t>
      </w:r>
      <w:r>
        <w:rPr>
          <w:rFonts w:ascii="Times New Roman"/>
          <w:b w:val="false"/>
          <w:i w:val="false"/>
          <w:color w:val="000000"/>
          <w:sz w:val="28"/>
        </w:rPr>
        <w:t>пункте 17</w:t>
      </w:r>
      <w:r>
        <w:rPr>
          <w:rFonts w:ascii="Times New Roman"/>
          <w:b w:val="false"/>
          <w:i w:val="false"/>
          <w:color w:val="000000"/>
          <w:sz w:val="28"/>
        </w:rPr>
        <w:t xml:space="preserve"> статьи 47 Закона, обучавшимися на основе государственного образовательного заказа.</w:t>
      </w:r>
    </w:p>
    <w:bookmarkEnd w:id="14"/>
    <w:bookmarkStart w:name="z21" w:id="15"/>
    <w:p>
      <w:pPr>
        <w:spacing w:after="0"/>
        <w:ind w:left="0"/>
        <w:jc w:val="both"/>
      </w:pPr>
      <w:r>
        <w:rPr>
          <w:rFonts w:ascii="Times New Roman"/>
          <w:b w:val="false"/>
          <w:i w:val="false"/>
          <w:color w:val="000000"/>
          <w:sz w:val="28"/>
        </w:rPr>
        <w:t>
      2. В настоящих Правилах используются следующие основные понятия:</w:t>
      </w:r>
    </w:p>
    <w:bookmarkEnd w:id="15"/>
    <w:bookmarkStart w:name="z22" w:id="16"/>
    <w:p>
      <w:pPr>
        <w:spacing w:after="0"/>
        <w:ind w:left="0"/>
        <w:jc w:val="both"/>
      </w:pPr>
      <w:r>
        <w:rPr>
          <w:rFonts w:ascii="Times New Roman"/>
          <w:b w:val="false"/>
          <w:i w:val="false"/>
          <w:color w:val="000000"/>
          <w:sz w:val="28"/>
        </w:rPr>
        <w:t>
      1) оператор уполномоченного органа в области образования – юридическое лицо со стопроцентным участием государства в уставном капитале, определяемое уполномоченным органом в области образования, осуществляющее размещение государственного заказа на обеспечение студентов, магистрантов и докторантов местами в общежитиях, государственного образовательного заказа на среднее образование в частных организациях образования, государственного образовательного заказа на подготовку кадров с высшим и послевузовским образованием и выплату государственных стипендий, за исключением государственных именных стипендий, а также осуществляющее координацию деятельности участников подушевого нормативного финансирования в пределах, предусмотренных законодательством Республики Казахстан, и обеспечивающее мониторинг и контроль за соблюдением лицами, указанными в </w:t>
      </w:r>
      <w:r>
        <w:rPr>
          <w:rFonts w:ascii="Times New Roman"/>
          <w:b w:val="false"/>
          <w:i w:val="false"/>
          <w:color w:val="000000"/>
          <w:sz w:val="28"/>
        </w:rPr>
        <w:t>пункте 17</w:t>
      </w:r>
      <w:r>
        <w:rPr>
          <w:rFonts w:ascii="Times New Roman"/>
          <w:b w:val="false"/>
          <w:i w:val="false"/>
          <w:color w:val="000000"/>
          <w:sz w:val="28"/>
        </w:rPr>
        <w:t> статьи 47 настоящего Закона, своих обязанностей по отработке или возмещению расходов бюджетных средств при неотработке (далее – Оператор);</w:t>
      </w:r>
    </w:p>
    <w:bookmarkEnd w:id="16"/>
    <w:bookmarkStart w:name="z23" w:id="17"/>
    <w:p>
      <w:pPr>
        <w:spacing w:after="0"/>
        <w:ind w:left="0"/>
        <w:jc w:val="both"/>
      </w:pPr>
      <w:r>
        <w:rPr>
          <w:rFonts w:ascii="Times New Roman"/>
          <w:b w:val="false"/>
          <w:i w:val="false"/>
          <w:color w:val="000000"/>
          <w:sz w:val="28"/>
        </w:rPr>
        <w:t>
      2) доктор по профилю – степень, присуждаемая лицам, освоившим программу докторантуры по соответствующей сфере профессиональной деятельности и защитившим диссертацию в Республике Казахстан или за ее пределами, признанная в порядке, установленном законодательством Республики Казахстан;</w:t>
      </w:r>
    </w:p>
    <w:bookmarkEnd w:id="17"/>
    <w:bookmarkStart w:name="z24" w:id="18"/>
    <w:p>
      <w:pPr>
        <w:spacing w:after="0"/>
        <w:ind w:left="0"/>
        <w:jc w:val="both"/>
      </w:pPr>
      <w:r>
        <w:rPr>
          <w:rFonts w:ascii="Times New Roman"/>
          <w:b w:val="false"/>
          <w:i w:val="false"/>
          <w:color w:val="000000"/>
          <w:sz w:val="28"/>
        </w:rPr>
        <w:t>
      3) доктор философии (PhD) – степень, присуждаемая лицам, освоившим программу докторантуры по научно-педагогическому направлению и защитившим диссертацию в Республике Казахстан или за ее пределами, признанная в порядке, установленном законодательством Республики Казахстан;</w:t>
      </w:r>
    </w:p>
    <w:bookmarkEnd w:id="18"/>
    <w:bookmarkStart w:name="z25" w:id="19"/>
    <w:p>
      <w:pPr>
        <w:spacing w:after="0"/>
        <w:ind w:left="0"/>
        <w:jc w:val="both"/>
      </w:pPr>
      <w:r>
        <w:rPr>
          <w:rFonts w:ascii="Times New Roman"/>
          <w:b w:val="false"/>
          <w:i w:val="false"/>
          <w:color w:val="000000"/>
          <w:sz w:val="28"/>
        </w:rPr>
        <w:t xml:space="preserve">
      4) молодые специалисты – граждане Республики Казахстан, указанные в </w:t>
      </w:r>
      <w:r>
        <w:rPr>
          <w:rFonts w:ascii="Times New Roman"/>
          <w:b w:val="false"/>
          <w:i w:val="false"/>
          <w:color w:val="000000"/>
          <w:sz w:val="28"/>
        </w:rPr>
        <w:t>пункте 17</w:t>
      </w:r>
      <w:r>
        <w:rPr>
          <w:rFonts w:ascii="Times New Roman"/>
          <w:b w:val="false"/>
          <w:i w:val="false"/>
          <w:color w:val="000000"/>
          <w:sz w:val="28"/>
        </w:rPr>
        <w:t xml:space="preserve"> статьи 47 Закона, обучившиеся на основе государственного образовательного заказа в организациях высшего и (или) послевузовского образования и научных организациях в области здравоохранения;</w:t>
      </w:r>
    </w:p>
    <w:bookmarkEnd w:id="19"/>
    <w:bookmarkStart w:name="z26" w:id="20"/>
    <w:p>
      <w:pPr>
        <w:spacing w:after="0"/>
        <w:ind w:left="0"/>
        <w:jc w:val="both"/>
      </w:pPr>
      <w:r>
        <w:rPr>
          <w:rFonts w:ascii="Times New Roman"/>
          <w:b w:val="false"/>
          <w:i w:val="false"/>
          <w:color w:val="000000"/>
          <w:sz w:val="28"/>
        </w:rPr>
        <w:t>
      5) организация высшего и (или) послевузовского образования – высшее учебное заведение, реализующее образовательные программы высшего и (или) послевузовского образования и осуществляющее научно-исследовательскую деятельность;</w:t>
      </w:r>
    </w:p>
    <w:bookmarkEnd w:id="20"/>
    <w:bookmarkStart w:name="z27" w:id="21"/>
    <w:p>
      <w:pPr>
        <w:spacing w:after="0"/>
        <w:ind w:left="0"/>
        <w:jc w:val="both"/>
      </w:pPr>
      <w:r>
        <w:rPr>
          <w:rFonts w:ascii="Times New Roman"/>
          <w:b w:val="false"/>
          <w:i w:val="false"/>
          <w:color w:val="000000"/>
          <w:sz w:val="28"/>
        </w:rPr>
        <w:t>
      6) местный исполнительный орган (акимат) – коллегиальный исполнительный орган, возглавляемый акимом области, города республиканского значения и столицы, района (города областного значения), осуществляющий в пределах своей компетенции местное государственное управление и самоуправление на соответствующей территории;</w:t>
      </w:r>
    </w:p>
    <w:bookmarkEnd w:id="21"/>
    <w:bookmarkStart w:name="z28" w:id="22"/>
    <w:p>
      <w:pPr>
        <w:spacing w:after="0"/>
        <w:ind w:left="0"/>
        <w:jc w:val="both"/>
      </w:pPr>
      <w:r>
        <w:rPr>
          <w:rFonts w:ascii="Times New Roman"/>
          <w:b w:val="false"/>
          <w:i w:val="false"/>
          <w:color w:val="000000"/>
          <w:sz w:val="28"/>
        </w:rPr>
        <w:t>
      7) карьерный центр – филиал центра трудовой мобильности, осуществляющий выполнение его функций в районах, городах областного и республиканского значения, столице;</w:t>
      </w:r>
    </w:p>
    <w:bookmarkEnd w:id="22"/>
    <w:bookmarkStart w:name="z29" w:id="23"/>
    <w:p>
      <w:pPr>
        <w:spacing w:after="0"/>
        <w:ind w:left="0"/>
        <w:jc w:val="both"/>
      </w:pPr>
      <w:r>
        <w:rPr>
          <w:rFonts w:ascii="Times New Roman"/>
          <w:b w:val="false"/>
          <w:i w:val="false"/>
          <w:color w:val="000000"/>
          <w:sz w:val="28"/>
        </w:rPr>
        <w:t>
      8) центр трудовой мобильности – юридическое лицо, создаваемое местным исполнительным органом области, города республиканского значения и столицы в целях разработки и реализации мер содействия занятости;</w:t>
      </w:r>
    </w:p>
    <w:bookmarkEnd w:id="23"/>
    <w:bookmarkStart w:name="z30" w:id="24"/>
    <w:p>
      <w:pPr>
        <w:spacing w:after="0"/>
        <w:ind w:left="0"/>
        <w:jc w:val="both"/>
      </w:pPr>
      <w:r>
        <w:rPr>
          <w:rFonts w:ascii="Times New Roman"/>
          <w:b w:val="false"/>
          <w:i w:val="false"/>
          <w:color w:val="000000"/>
          <w:sz w:val="28"/>
        </w:rPr>
        <w:t>
      9) научная организация в области здравоохранения – национальный центр, научный центр или научно-исследовательский институт, осуществляющие научную, научно-техническую и инновационную деятельность в области здравоохранения, а также медицинскую, фармацевтическую и (или) образовательную деятельность.</w:t>
      </w:r>
    </w:p>
    <w:bookmarkEnd w:id="24"/>
    <w:bookmarkStart w:name="z31" w:id="25"/>
    <w:p>
      <w:pPr>
        <w:spacing w:after="0"/>
        <w:ind w:left="0"/>
        <w:jc w:val="left"/>
      </w:pPr>
      <w:r>
        <w:rPr>
          <w:rFonts w:ascii="Times New Roman"/>
          <w:b/>
          <w:i w:val="false"/>
          <w:color w:val="000000"/>
        </w:rPr>
        <w:t xml:space="preserve"> Глава 2. Порядок направления на работу граждан Республики Казахстан, обучившихся по государственному образовательному заказу</w:t>
      </w:r>
    </w:p>
    <w:bookmarkEnd w:id="25"/>
    <w:bookmarkStart w:name="z32" w:id="26"/>
    <w:p>
      <w:pPr>
        <w:spacing w:after="0"/>
        <w:ind w:left="0"/>
        <w:jc w:val="both"/>
      </w:pPr>
      <w:r>
        <w:rPr>
          <w:rFonts w:ascii="Times New Roman"/>
          <w:b w:val="false"/>
          <w:i w:val="false"/>
          <w:color w:val="000000"/>
          <w:sz w:val="28"/>
        </w:rPr>
        <w:t xml:space="preserve">
       3. Граждане Республики Казахстан из числа сельской молодежи, поступившие в пределах квоты, установленной подпунктом 3) </w:t>
      </w:r>
      <w:r>
        <w:rPr>
          <w:rFonts w:ascii="Times New Roman"/>
          <w:b w:val="false"/>
          <w:i w:val="false"/>
          <w:color w:val="000000"/>
          <w:sz w:val="28"/>
        </w:rPr>
        <w:t>пункта 8</w:t>
      </w:r>
      <w:r>
        <w:rPr>
          <w:rFonts w:ascii="Times New Roman"/>
          <w:b w:val="false"/>
          <w:i w:val="false"/>
          <w:color w:val="000000"/>
          <w:sz w:val="28"/>
        </w:rPr>
        <w:t xml:space="preserve"> статьи 26 Закона, на обучение по педагогическим, медицинским, ветеринарным и сельскохозяйственным специальностям, отрабатывают соответственно в организациях образования, здравоохранения, подразделениях государственных органов, осуществляющих деятельность в области ветеринарии, ветеринарных организациях, организациях аграрного профиля, независимо от формы собственности, расположенных в сельской местности, не менее трех лет после окончания организации высшего и (или) послевузовского образования (далее – ОВПО).</w:t>
      </w:r>
    </w:p>
    <w:bookmarkEnd w:id="26"/>
    <w:p>
      <w:pPr>
        <w:spacing w:after="0"/>
        <w:ind w:left="0"/>
        <w:jc w:val="left"/>
      </w:pPr>
      <w:r>
        <w:rPr>
          <w:rFonts w:ascii="Times New Roman"/>
          <w:b w:val="false"/>
          <w:i w:val="false"/>
          <w:color w:val="000000"/>
          <w:sz w:val="28"/>
        </w:rPr>
        <w:t>
</w:t>
      </w:r>
    </w:p>
    <w:p>
      <w:pPr>
        <w:spacing w:after="0"/>
        <w:ind w:left="0"/>
        <w:jc w:val="both"/>
      </w:pPr>
      <w:r>
        <w:rPr>
          <w:rFonts w:ascii="Times New Roman"/>
          <w:b w:val="false"/>
          <w:i w:val="false"/>
          <w:color w:val="000000"/>
          <w:sz w:val="28"/>
        </w:rPr>
        <w:t xml:space="preserve">
      4. Граждане Республики Казахстан из числа сельской молодежи, поступившие в пределах квоты, установленной подпунктом 6) </w:t>
      </w:r>
      <w:r>
        <w:rPr>
          <w:rFonts w:ascii="Times New Roman"/>
          <w:b w:val="false"/>
          <w:i w:val="false"/>
          <w:color w:val="000000"/>
          <w:sz w:val="28"/>
        </w:rPr>
        <w:t>пункта 8</w:t>
      </w:r>
      <w:r>
        <w:rPr>
          <w:rFonts w:ascii="Times New Roman"/>
          <w:b w:val="false"/>
          <w:i w:val="false"/>
          <w:color w:val="000000"/>
          <w:sz w:val="28"/>
        </w:rPr>
        <w:t xml:space="preserve"> статьи 26 Закона, на обучение по педагогическим, техническим и сельскохозяйственным специальностям, отрабатывают не менее двух лет после окончания ОВПО в регионах для переселения, перечень которых определен в </w:t>
      </w:r>
      <w:r>
        <w:rPr>
          <w:rFonts w:ascii="Times New Roman"/>
          <w:b w:val="false"/>
          <w:i w:val="false"/>
          <w:color w:val="000000"/>
          <w:sz w:val="28"/>
        </w:rPr>
        <w:t>постановлении</w:t>
      </w:r>
      <w:r>
        <w:rPr>
          <w:rFonts w:ascii="Times New Roman"/>
          <w:b w:val="false"/>
          <w:i w:val="false"/>
          <w:color w:val="000000"/>
          <w:sz w:val="28"/>
        </w:rPr>
        <w:t xml:space="preserve"> Правительства Республики Казахстан от 18 февраля 2016 года № 83 "Об определении регионов для расселения кандасов и переселенцев".</w:t>
      </w:r>
    </w:p>
    <w:bookmarkStart w:name="z34" w:id="27"/>
    <w:p>
      <w:pPr>
        <w:spacing w:after="0"/>
        <w:ind w:left="0"/>
        <w:jc w:val="both"/>
      </w:pPr>
      <w:r>
        <w:rPr>
          <w:rFonts w:ascii="Times New Roman"/>
          <w:b w:val="false"/>
          <w:i w:val="false"/>
          <w:color w:val="000000"/>
          <w:sz w:val="28"/>
        </w:rPr>
        <w:t>
      5. Граждане Республики Казахстан, поступившие на педагогические и медицинские специальности на основе государственного образовательного заказа, отрабатывают соответственно в организациях образования и организациях здравоохранения не менее трех лет после окончания ОВПО или научных организаций в области здравоохранения (далее – НООЗ).</w:t>
      </w:r>
    </w:p>
    <w:bookmarkEnd w:id="27"/>
    <w:bookmarkStart w:name="z35" w:id="28"/>
    <w:p>
      <w:pPr>
        <w:spacing w:after="0"/>
        <w:ind w:left="0"/>
        <w:jc w:val="both"/>
      </w:pPr>
      <w:r>
        <w:rPr>
          <w:rFonts w:ascii="Times New Roman"/>
          <w:b w:val="false"/>
          <w:i w:val="false"/>
          <w:color w:val="000000"/>
          <w:sz w:val="28"/>
        </w:rPr>
        <w:t>
      6. Граждане Республики Казахстан, обучившиеся по другим специальностям на основе государственного образовательного заказа, отрабатывают в организациях, независимо от формы собственности, не менее трех лет после окончания ОВПО.</w:t>
      </w:r>
    </w:p>
    <w:bookmarkEnd w:id="28"/>
    <w:bookmarkStart w:name="z36" w:id="29"/>
    <w:p>
      <w:pPr>
        <w:spacing w:after="0"/>
        <w:ind w:left="0"/>
        <w:jc w:val="both"/>
      </w:pPr>
      <w:r>
        <w:rPr>
          <w:rFonts w:ascii="Times New Roman"/>
          <w:b w:val="false"/>
          <w:i w:val="false"/>
          <w:color w:val="000000"/>
          <w:sz w:val="28"/>
        </w:rPr>
        <w:t>
      7. Граждане Республики Казахстан, обучившиеся в докторантуре по программе докторов по профилю на основе государственного образовательного заказа, отрабатывают в государственных органах или ОВПО, или научных организациях не менее трех лет после завершения обучения.</w:t>
      </w:r>
    </w:p>
    <w:bookmarkEnd w:id="29"/>
    <w:bookmarkStart w:name="z37" w:id="30"/>
    <w:p>
      <w:pPr>
        <w:spacing w:after="0"/>
        <w:ind w:left="0"/>
        <w:jc w:val="both"/>
      </w:pPr>
      <w:r>
        <w:rPr>
          <w:rFonts w:ascii="Times New Roman"/>
          <w:b w:val="false"/>
          <w:i w:val="false"/>
          <w:color w:val="000000"/>
          <w:sz w:val="28"/>
        </w:rPr>
        <w:t>
      8. Граждане Республики Казахстан, поступившие на обучение в докторантуру по программе докторов философии (PhD) на основе государственного образовательного заказа, отрабатывают в ОВПО или научных организациях не менее трех лет после завершения обучения.</w:t>
      </w:r>
    </w:p>
    <w:bookmarkEnd w:id="30"/>
    <w:bookmarkStart w:name="z38" w:id="31"/>
    <w:p>
      <w:pPr>
        <w:spacing w:after="0"/>
        <w:ind w:left="0"/>
        <w:jc w:val="both"/>
      </w:pPr>
      <w:r>
        <w:rPr>
          <w:rFonts w:ascii="Times New Roman"/>
          <w:b w:val="false"/>
          <w:i w:val="false"/>
          <w:color w:val="000000"/>
          <w:sz w:val="28"/>
        </w:rPr>
        <w:t>
      9. Граждане Республики Казахстан, указанные в пунктах 3, 4, 5, 6, 7 и 8 настоящих Правил, отрабатывают соразмерно времени их фактического обучения по государственному образовательному заказу после окончания ОВПО в пределах срока, предусмотренного в пунктах 3, 4, 5, 6, 7 и 8 настоящих Правил, при:</w:t>
      </w:r>
    </w:p>
    <w:bookmarkEnd w:id="31"/>
    <w:bookmarkStart w:name="z39" w:id="32"/>
    <w:p>
      <w:pPr>
        <w:spacing w:after="0"/>
        <w:ind w:left="0"/>
        <w:jc w:val="both"/>
      </w:pPr>
      <w:r>
        <w:rPr>
          <w:rFonts w:ascii="Times New Roman"/>
          <w:b w:val="false"/>
          <w:i w:val="false"/>
          <w:color w:val="000000"/>
          <w:sz w:val="28"/>
        </w:rPr>
        <w:t>
      1) переводе с обучения на платной основе на обучение по государственному образовательному заказу;</w:t>
      </w:r>
    </w:p>
    <w:bookmarkEnd w:id="32"/>
    <w:bookmarkStart w:name="z40" w:id="33"/>
    <w:p>
      <w:pPr>
        <w:spacing w:after="0"/>
        <w:ind w:left="0"/>
        <w:jc w:val="both"/>
      </w:pPr>
      <w:r>
        <w:rPr>
          <w:rFonts w:ascii="Times New Roman"/>
          <w:b w:val="false"/>
          <w:i w:val="false"/>
          <w:color w:val="000000"/>
          <w:sz w:val="28"/>
        </w:rPr>
        <w:t>
      2) переводе с обучения по государственному образовательному заказу на обучение на платной основе;</w:t>
      </w:r>
    </w:p>
    <w:bookmarkEnd w:id="33"/>
    <w:bookmarkStart w:name="z41" w:id="34"/>
    <w:p>
      <w:pPr>
        <w:spacing w:after="0"/>
        <w:ind w:left="0"/>
        <w:jc w:val="both"/>
      </w:pPr>
      <w:r>
        <w:rPr>
          <w:rFonts w:ascii="Times New Roman"/>
          <w:b w:val="false"/>
          <w:i w:val="false"/>
          <w:color w:val="000000"/>
          <w:sz w:val="28"/>
        </w:rPr>
        <w:t>
      3) отчислении из ОВПО при условии последующего восстановления в течение текущего или следующего учебного года.</w:t>
      </w:r>
    </w:p>
    <w:bookmarkEnd w:id="34"/>
    <w:bookmarkStart w:name="z42" w:id="35"/>
    <w:p>
      <w:pPr>
        <w:spacing w:after="0"/>
        <w:ind w:left="0"/>
        <w:jc w:val="both"/>
      </w:pPr>
      <w:r>
        <w:rPr>
          <w:rFonts w:ascii="Times New Roman"/>
          <w:b w:val="false"/>
          <w:i w:val="false"/>
          <w:color w:val="000000"/>
          <w:sz w:val="28"/>
        </w:rPr>
        <w:t>
      Срок отработки рассчитывается по следующей формуле:</w:t>
      </w:r>
    </w:p>
    <w:bookmarkEnd w:id="35"/>
    <w:bookmarkStart w:name="z43" w:id="36"/>
    <w:p>
      <w:pPr>
        <w:spacing w:after="0"/>
        <w:ind w:left="0"/>
        <w:jc w:val="both"/>
      </w:pPr>
      <w:r>
        <w:rPr>
          <w:rFonts w:ascii="Times New Roman"/>
          <w:b w:val="false"/>
          <w:i w:val="false"/>
          <w:color w:val="000000"/>
          <w:sz w:val="28"/>
        </w:rPr>
        <w:t>
      T = y/х*z,</w:t>
      </w:r>
    </w:p>
    <w:bookmarkEnd w:id="36"/>
    <w:bookmarkStart w:name="z44" w:id="37"/>
    <w:p>
      <w:pPr>
        <w:spacing w:after="0"/>
        <w:ind w:left="0"/>
        <w:jc w:val="both"/>
      </w:pPr>
      <w:r>
        <w:rPr>
          <w:rFonts w:ascii="Times New Roman"/>
          <w:b w:val="false"/>
          <w:i w:val="false"/>
          <w:color w:val="000000"/>
          <w:sz w:val="28"/>
        </w:rPr>
        <w:t>
      где:</w:t>
      </w:r>
    </w:p>
    <w:bookmarkEnd w:id="37"/>
    <w:bookmarkStart w:name="z45" w:id="38"/>
    <w:p>
      <w:pPr>
        <w:spacing w:after="0"/>
        <w:ind w:left="0"/>
        <w:jc w:val="both"/>
      </w:pPr>
      <w:r>
        <w:rPr>
          <w:rFonts w:ascii="Times New Roman"/>
          <w:b w:val="false"/>
          <w:i w:val="false"/>
          <w:color w:val="000000"/>
          <w:sz w:val="28"/>
        </w:rPr>
        <w:t>
      Т – срок отработки в месяцах, без дробления на дни (при этом округление производится в большую сторону);</w:t>
      </w:r>
    </w:p>
    <w:bookmarkEnd w:id="38"/>
    <w:bookmarkStart w:name="z46" w:id="39"/>
    <w:p>
      <w:pPr>
        <w:spacing w:after="0"/>
        <w:ind w:left="0"/>
        <w:jc w:val="both"/>
      </w:pPr>
      <w:r>
        <w:rPr>
          <w:rFonts w:ascii="Times New Roman"/>
          <w:b w:val="false"/>
          <w:i w:val="false"/>
          <w:color w:val="000000"/>
          <w:sz w:val="28"/>
        </w:rPr>
        <w:t>
      y – фактический срок обучения на основе государственного образовательного заказа в месяцах, без дробления на дни (при этом округление производится в большую сторону);</w:t>
      </w:r>
    </w:p>
    <w:bookmarkEnd w:id="39"/>
    <w:bookmarkStart w:name="z47" w:id="40"/>
    <w:p>
      <w:pPr>
        <w:spacing w:after="0"/>
        <w:ind w:left="0"/>
        <w:jc w:val="both"/>
      </w:pPr>
      <w:r>
        <w:rPr>
          <w:rFonts w:ascii="Times New Roman"/>
          <w:b w:val="false"/>
          <w:i w:val="false"/>
          <w:color w:val="000000"/>
          <w:sz w:val="28"/>
        </w:rPr>
        <w:t>
      x – общий срок обучения в ОВПО в месяцах (при этом округление производится в большую сторону);</w:t>
      </w:r>
    </w:p>
    <w:bookmarkEnd w:id="40"/>
    <w:bookmarkStart w:name="z48" w:id="41"/>
    <w:p>
      <w:pPr>
        <w:spacing w:after="0"/>
        <w:ind w:left="0"/>
        <w:jc w:val="both"/>
      </w:pPr>
      <w:r>
        <w:rPr>
          <w:rFonts w:ascii="Times New Roman"/>
          <w:b w:val="false"/>
          <w:i w:val="false"/>
          <w:color w:val="000000"/>
          <w:sz w:val="28"/>
        </w:rPr>
        <w:t>
      z – срок отработки, указанный в пунктах 3, 4, 5, 6, 7 и 8 настоящих Правил, для граждан Республики Казахстан, отучившихся весь срок на основе государственного образовательного заказа, составляющий 36 месяцев (24 месяца для лиц, указанных в пункте 4).</w:t>
      </w:r>
    </w:p>
    <w:bookmarkEnd w:id="41"/>
    <w:bookmarkStart w:name="z49" w:id="42"/>
    <w:p>
      <w:pPr>
        <w:spacing w:after="0"/>
        <w:ind w:left="0"/>
        <w:jc w:val="both"/>
      </w:pPr>
      <w:r>
        <w:rPr>
          <w:rFonts w:ascii="Times New Roman"/>
          <w:b w:val="false"/>
          <w:i w:val="false"/>
          <w:color w:val="000000"/>
          <w:sz w:val="28"/>
        </w:rPr>
        <w:t xml:space="preserve">
      10. В целях направления на работу граждан Республики Казахстан, указанных в </w:t>
      </w:r>
      <w:r>
        <w:rPr>
          <w:rFonts w:ascii="Times New Roman"/>
          <w:b w:val="false"/>
          <w:i w:val="false"/>
          <w:color w:val="000000"/>
          <w:sz w:val="28"/>
        </w:rPr>
        <w:t>пункте 17</w:t>
      </w:r>
      <w:r>
        <w:rPr>
          <w:rFonts w:ascii="Times New Roman"/>
          <w:b w:val="false"/>
          <w:i w:val="false"/>
          <w:color w:val="000000"/>
          <w:sz w:val="28"/>
        </w:rPr>
        <w:t xml:space="preserve"> статьи 47 Закона, осуществляется их персональное распределение.</w:t>
      </w:r>
    </w:p>
    <w:bookmarkEnd w:id="42"/>
    <w:bookmarkStart w:name="z50" w:id="43"/>
    <w:p>
      <w:pPr>
        <w:spacing w:after="0"/>
        <w:ind w:left="0"/>
        <w:jc w:val="both"/>
      </w:pPr>
      <w:r>
        <w:rPr>
          <w:rFonts w:ascii="Times New Roman"/>
          <w:b w:val="false"/>
          <w:i w:val="false"/>
          <w:color w:val="000000"/>
          <w:sz w:val="28"/>
        </w:rPr>
        <w:t xml:space="preserve">
      11. Комиссии по персональному распределению молодых специалистов (далее – комиссии по распределению), начинающие свою работу с даты утверждения ее состава, являются постоянно действующими и создаются ежегодно при соответствующих ОВПО и НООЗ, в которых завершают обучение граждане Республики Казахстан, указанные в </w:t>
      </w:r>
      <w:r>
        <w:rPr>
          <w:rFonts w:ascii="Times New Roman"/>
          <w:b w:val="false"/>
          <w:i w:val="false"/>
          <w:color w:val="000000"/>
          <w:sz w:val="28"/>
        </w:rPr>
        <w:t>пункте 17</w:t>
      </w:r>
      <w:r>
        <w:rPr>
          <w:rFonts w:ascii="Times New Roman"/>
          <w:b w:val="false"/>
          <w:i w:val="false"/>
          <w:color w:val="000000"/>
          <w:sz w:val="28"/>
        </w:rPr>
        <w:t xml:space="preserve"> статьи 47 Закона, для их персонального распределения на работу.</w:t>
      </w:r>
    </w:p>
    <w:bookmarkEnd w:id="43"/>
    <w:bookmarkStart w:name="z51" w:id="44"/>
    <w:p>
      <w:pPr>
        <w:spacing w:after="0"/>
        <w:ind w:left="0"/>
        <w:jc w:val="both"/>
      </w:pPr>
      <w:r>
        <w:rPr>
          <w:rFonts w:ascii="Times New Roman"/>
          <w:b w:val="false"/>
          <w:i w:val="false"/>
          <w:color w:val="000000"/>
          <w:sz w:val="28"/>
        </w:rPr>
        <w:t xml:space="preserve">
      12. Распределение и направление на работу граждан Республики Казахстан, указанных в </w:t>
      </w:r>
      <w:r>
        <w:rPr>
          <w:rFonts w:ascii="Times New Roman"/>
          <w:b w:val="false"/>
          <w:i w:val="false"/>
          <w:color w:val="000000"/>
          <w:sz w:val="28"/>
        </w:rPr>
        <w:t>пункте 17</w:t>
      </w:r>
      <w:r>
        <w:rPr>
          <w:rFonts w:ascii="Times New Roman"/>
          <w:b w:val="false"/>
          <w:i w:val="false"/>
          <w:color w:val="000000"/>
          <w:sz w:val="28"/>
        </w:rPr>
        <w:t xml:space="preserve"> статьи 47 Закона, за исключением докторов по профилю и докторов философии (PhD), осуществляются в следующем порядке:</w:t>
      </w:r>
    </w:p>
    <w:bookmarkEnd w:id="44"/>
    <w:bookmarkStart w:name="z52" w:id="45"/>
    <w:p>
      <w:pPr>
        <w:spacing w:after="0"/>
        <w:ind w:left="0"/>
        <w:jc w:val="both"/>
      </w:pPr>
      <w:r>
        <w:rPr>
          <w:rFonts w:ascii="Times New Roman"/>
          <w:b w:val="false"/>
          <w:i w:val="false"/>
          <w:color w:val="000000"/>
          <w:sz w:val="28"/>
        </w:rPr>
        <w:t>
      1) комиссии по распределению ежегодно, не позднее 15 января, направляют в местные исполнительные органы заявки на бумажном носителе и (или) в форме электронного документа с указанием количества выпускников (в том числе фамилий и инициалов), мест их постоянного проживания, полученной специальности и языка обучения на предоставление вакантных рабочих мест для последующего трудоустройства выпускников текущего года, поступивших:</w:t>
      </w:r>
    </w:p>
    <w:bookmarkEnd w:id="45"/>
    <w:bookmarkStart w:name="z53" w:id="46"/>
    <w:p>
      <w:pPr>
        <w:spacing w:after="0"/>
        <w:ind w:left="0"/>
        <w:jc w:val="both"/>
      </w:pPr>
      <w:r>
        <w:rPr>
          <w:rFonts w:ascii="Times New Roman"/>
          <w:b w:val="false"/>
          <w:i w:val="false"/>
          <w:color w:val="000000"/>
          <w:sz w:val="28"/>
        </w:rPr>
        <w:t>
      в пределах квоты, предоставляемой гражданам Республики Казахстан из числа сельской молодежи;</w:t>
      </w:r>
    </w:p>
    <w:bookmarkEnd w:id="46"/>
    <w:bookmarkStart w:name="z54" w:id="47"/>
    <w:p>
      <w:pPr>
        <w:spacing w:after="0"/>
        <w:ind w:left="0"/>
        <w:jc w:val="both"/>
      </w:pPr>
      <w:r>
        <w:rPr>
          <w:rFonts w:ascii="Times New Roman"/>
          <w:b w:val="false"/>
          <w:i w:val="false"/>
          <w:color w:val="000000"/>
          <w:sz w:val="28"/>
        </w:rPr>
        <w:t>
      на основе государственного образовательного заказа;</w:t>
      </w:r>
    </w:p>
    <w:bookmarkEnd w:id="47"/>
    <w:bookmarkStart w:name="z55" w:id="48"/>
    <w:p>
      <w:pPr>
        <w:spacing w:after="0"/>
        <w:ind w:left="0"/>
        <w:jc w:val="both"/>
      </w:pPr>
      <w:r>
        <w:rPr>
          <w:rFonts w:ascii="Times New Roman"/>
          <w:b w:val="false"/>
          <w:i w:val="false"/>
          <w:color w:val="000000"/>
          <w:sz w:val="28"/>
        </w:rPr>
        <w:t>
      2) местные исполнительные органы согласно представленным заявкам, указанным в подпункте 1) настоящего пункта, представляют не позднее 15 февраля на бумажном носителе и (или) в форме электронного документа в комиссии по распределению информацию о потребности в кадрах по специальностям, заявленным комиссиями по распределению:</w:t>
      </w:r>
    </w:p>
    <w:bookmarkEnd w:id="48"/>
    <w:bookmarkStart w:name="z56" w:id="49"/>
    <w:p>
      <w:pPr>
        <w:spacing w:after="0"/>
        <w:ind w:left="0"/>
        <w:jc w:val="both"/>
      </w:pPr>
      <w:r>
        <w:rPr>
          <w:rFonts w:ascii="Times New Roman"/>
          <w:b w:val="false"/>
          <w:i w:val="false"/>
          <w:color w:val="000000"/>
          <w:sz w:val="28"/>
        </w:rPr>
        <w:t xml:space="preserve">
      в организациях образования, здравоохранения, подразделениях государственных органов, осуществляющих деятельность в области ветеринарии, ветеринарных организациях, организациях аграрного профиля, независимо от формы собственности, расположенных в сельской местности, для граждан Республики Казахстан из числа сельской молодежи, поступивших в пределах квоты, установленной подпунктом 3) </w:t>
      </w:r>
      <w:r>
        <w:rPr>
          <w:rFonts w:ascii="Times New Roman"/>
          <w:b w:val="false"/>
          <w:i w:val="false"/>
          <w:color w:val="000000"/>
          <w:sz w:val="28"/>
        </w:rPr>
        <w:t>пункта 8</w:t>
      </w:r>
      <w:r>
        <w:rPr>
          <w:rFonts w:ascii="Times New Roman"/>
          <w:b w:val="false"/>
          <w:i w:val="false"/>
          <w:color w:val="000000"/>
          <w:sz w:val="28"/>
        </w:rPr>
        <w:t xml:space="preserve"> статьи 26 Закона, на обучение по педагогическим, медицинским, ветеринарным и сельскохозяйственным специальностям;</w:t>
      </w:r>
    </w:p>
    <w:bookmarkEnd w:id="49"/>
    <w:bookmarkStart w:name="z57" w:id="50"/>
    <w:p>
      <w:pPr>
        <w:spacing w:after="0"/>
        <w:ind w:left="0"/>
        <w:jc w:val="both"/>
      </w:pPr>
      <w:r>
        <w:rPr>
          <w:rFonts w:ascii="Times New Roman"/>
          <w:b w:val="false"/>
          <w:i w:val="false"/>
          <w:color w:val="000000"/>
          <w:sz w:val="28"/>
        </w:rPr>
        <w:t xml:space="preserve">
      по педагогическим, техническим и сельскохозяйственным специальностям для граждан Республики Казахстан из числа сельской молодежи, поступивших в пределах квоты, установленной подпунктом 6) </w:t>
      </w:r>
      <w:r>
        <w:rPr>
          <w:rFonts w:ascii="Times New Roman"/>
          <w:b w:val="false"/>
          <w:i w:val="false"/>
          <w:color w:val="000000"/>
          <w:sz w:val="28"/>
        </w:rPr>
        <w:t>пункта 8</w:t>
      </w:r>
      <w:r>
        <w:rPr>
          <w:rFonts w:ascii="Times New Roman"/>
          <w:b w:val="false"/>
          <w:i w:val="false"/>
          <w:color w:val="000000"/>
          <w:sz w:val="28"/>
        </w:rPr>
        <w:t xml:space="preserve"> статьи 26 Закона в регионах для переселения, перечень которых утвержден </w:t>
      </w:r>
      <w:r>
        <w:rPr>
          <w:rFonts w:ascii="Times New Roman"/>
          <w:b w:val="false"/>
          <w:i w:val="false"/>
          <w:color w:val="000000"/>
          <w:sz w:val="28"/>
        </w:rPr>
        <w:t>постановлением</w:t>
      </w:r>
      <w:r>
        <w:rPr>
          <w:rFonts w:ascii="Times New Roman"/>
          <w:b w:val="false"/>
          <w:i w:val="false"/>
          <w:color w:val="000000"/>
          <w:sz w:val="28"/>
        </w:rPr>
        <w:t xml:space="preserve"> Правительства Республики Казахстан от 18 февраля 2016 года № 83 "Об определении регионов для расселения кандасов и переселенцев";</w:t>
      </w:r>
    </w:p>
    <w:bookmarkEnd w:id="50"/>
    <w:bookmarkStart w:name="z58" w:id="51"/>
    <w:p>
      <w:pPr>
        <w:spacing w:after="0"/>
        <w:ind w:left="0"/>
        <w:jc w:val="both"/>
      </w:pPr>
      <w:r>
        <w:rPr>
          <w:rFonts w:ascii="Times New Roman"/>
          <w:b w:val="false"/>
          <w:i w:val="false"/>
          <w:color w:val="000000"/>
          <w:sz w:val="28"/>
        </w:rPr>
        <w:t>
      в организациях образования и здравоохранения для граждан Республики Казахстан, поступивших на педагогические и медицинские специальности на основе государственного образовательного заказа;</w:t>
      </w:r>
    </w:p>
    <w:bookmarkEnd w:id="51"/>
    <w:bookmarkStart w:name="z59" w:id="52"/>
    <w:p>
      <w:pPr>
        <w:spacing w:after="0"/>
        <w:ind w:left="0"/>
        <w:jc w:val="both"/>
      </w:pPr>
      <w:r>
        <w:rPr>
          <w:rFonts w:ascii="Times New Roman"/>
          <w:b w:val="false"/>
          <w:i w:val="false"/>
          <w:color w:val="000000"/>
          <w:sz w:val="28"/>
        </w:rPr>
        <w:t>
      в организациях, независимо от формы собственности, для граждан Республики Казахстан, обучившихся по другим специальностям на основе государственного образовательного заказа.</w:t>
      </w:r>
    </w:p>
    <w:bookmarkEnd w:id="52"/>
    <w:bookmarkStart w:name="z60" w:id="53"/>
    <w:p>
      <w:pPr>
        <w:spacing w:after="0"/>
        <w:ind w:left="0"/>
        <w:jc w:val="both"/>
      </w:pPr>
      <w:r>
        <w:rPr>
          <w:rFonts w:ascii="Times New Roman"/>
          <w:b w:val="false"/>
          <w:i w:val="false"/>
          <w:color w:val="000000"/>
          <w:sz w:val="28"/>
        </w:rPr>
        <w:t xml:space="preserve">
      13. Граждане Республики Казахстан, указанные в </w:t>
      </w:r>
      <w:r>
        <w:rPr>
          <w:rFonts w:ascii="Times New Roman"/>
          <w:b w:val="false"/>
          <w:i w:val="false"/>
          <w:color w:val="000000"/>
          <w:sz w:val="28"/>
        </w:rPr>
        <w:t>пункте 17</w:t>
      </w:r>
      <w:r>
        <w:rPr>
          <w:rFonts w:ascii="Times New Roman"/>
          <w:b w:val="false"/>
          <w:i w:val="false"/>
          <w:color w:val="000000"/>
          <w:sz w:val="28"/>
        </w:rPr>
        <w:t xml:space="preserve"> статьи 47 Закона, завершившие обучение в текущем году, не позднее 1 сентября прибывают на место работы по направлению.</w:t>
      </w:r>
    </w:p>
    <w:bookmarkEnd w:id="53"/>
    <w:bookmarkStart w:name="z61" w:id="54"/>
    <w:p>
      <w:pPr>
        <w:spacing w:after="0"/>
        <w:ind w:left="0"/>
        <w:jc w:val="both"/>
      </w:pPr>
      <w:r>
        <w:rPr>
          <w:rFonts w:ascii="Times New Roman"/>
          <w:b w:val="false"/>
          <w:i w:val="false"/>
          <w:color w:val="000000"/>
          <w:sz w:val="28"/>
        </w:rPr>
        <w:t>
      14. Местный исполнительный орган:</w:t>
      </w:r>
    </w:p>
    <w:bookmarkEnd w:id="54"/>
    <w:bookmarkStart w:name="z62" w:id="55"/>
    <w:p>
      <w:pPr>
        <w:spacing w:after="0"/>
        <w:ind w:left="0"/>
        <w:jc w:val="both"/>
      </w:pPr>
      <w:r>
        <w:rPr>
          <w:rFonts w:ascii="Times New Roman"/>
          <w:b w:val="false"/>
          <w:i w:val="false"/>
          <w:color w:val="000000"/>
          <w:sz w:val="28"/>
        </w:rPr>
        <w:t xml:space="preserve">
      1) после прибытия граждан Республики Казахстан, указанных в </w:t>
      </w:r>
      <w:r>
        <w:rPr>
          <w:rFonts w:ascii="Times New Roman"/>
          <w:b w:val="false"/>
          <w:i w:val="false"/>
          <w:color w:val="000000"/>
          <w:sz w:val="28"/>
        </w:rPr>
        <w:t>пункте 17</w:t>
      </w:r>
      <w:r>
        <w:rPr>
          <w:rFonts w:ascii="Times New Roman"/>
          <w:b w:val="false"/>
          <w:i w:val="false"/>
          <w:color w:val="000000"/>
          <w:sz w:val="28"/>
        </w:rPr>
        <w:t xml:space="preserve"> статьи 47 Закона, в течение месяца высылает Оператору подтверждение о прибытии, согласно распределению с представлением сведений о месте работы и виде предоставляемой социальной помощи (при наличии);</w:t>
      </w:r>
    </w:p>
    <w:bookmarkEnd w:id="55"/>
    <w:bookmarkStart w:name="z63" w:id="56"/>
    <w:p>
      <w:pPr>
        <w:spacing w:after="0"/>
        <w:ind w:left="0"/>
        <w:jc w:val="both"/>
      </w:pPr>
      <w:r>
        <w:rPr>
          <w:rFonts w:ascii="Times New Roman"/>
          <w:b w:val="false"/>
          <w:i w:val="false"/>
          <w:color w:val="000000"/>
          <w:sz w:val="28"/>
        </w:rPr>
        <w:t xml:space="preserve">
      2) ежегодно к 1 сентября направляет Оператору списки работающих граждан Республики Казахстан, указанных в </w:t>
      </w:r>
      <w:r>
        <w:rPr>
          <w:rFonts w:ascii="Times New Roman"/>
          <w:b w:val="false"/>
          <w:i w:val="false"/>
          <w:color w:val="000000"/>
          <w:sz w:val="28"/>
        </w:rPr>
        <w:t>пункте 17</w:t>
      </w:r>
      <w:r>
        <w:rPr>
          <w:rFonts w:ascii="Times New Roman"/>
          <w:b w:val="false"/>
          <w:i w:val="false"/>
          <w:color w:val="000000"/>
          <w:sz w:val="28"/>
        </w:rPr>
        <w:t xml:space="preserve"> статьи 47 Закона, предыдущих лет выпуска.</w:t>
      </w:r>
    </w:p>
    <w:bookmarkEnd w:id="56"/>
    <w:bookmarkStart w:name="z64" w:id="57"/>
    <w:p>
      <w:pPr>
        <w:spacing w:after="0"/>
        <w:ind w:left="0"/>
        <w:jc w:val="both"/>
      </w:pPr>
      <w:r>
        <w:rPr>
          <w:rFonts w:ascii="Times New Roman"/>
          <w:b w:val="false"/>
          <w:i w:val="false"/>
          <w:color w:val="000000"/>
          <w:sz w:val="28"/>
        </w:rPr>
        <w:t xml:space="preserve">
      15. Право на первоочередное распределение на работу в государственные организации образования и государственные медицинские организации имеют молодые специалисты, указанные в </w:t>
      </w:r>
      <w:r>
        <w:rPr>
          <w:rFonts w:ascii="Times New Roman"/>
          <w:b w:val="false"/>
          <w:i w:val="false"/>
          <w:color w:val="000000"/>
          <w:sz w:val="28"/>
        </w:rPr>
        <w:t>пункте 17-1</w:t>
      </w:r>
      <w:r>
        <w:rPr>
          <w:rFonts w:ascii="Times New Roman"/>
          <w:b w:val="false"/>
          <w:i w:val="false"/>
          <w:color w:val="000000"/>
          <w:sz w:val="28"/>
        </w:rPr>
        <w:t xml:space="preserve"> статьи 47 Закона. </w:t>
      </w:r>
    </w:p>
    <w:bookmarkEnd w:id="57"/>
    <w:bookmarkStart w:name="z65" w:id="58"/>
    <w:p>
      <w:pPr>
        <w:spacing w:after="0"/>
        <w:ind w:left="0"/>
        <w:jc w:val="both"/>
      </w:pPr>
      <w:r>
        <w:rPr>
          <w:rFonts w:ascii="Times New Roman"/>
          <w:b w:val="false"/>
          <w:i w:val="false"/>
          <w:color w:val="000000"/>
          <w:sz w:val="28"/>
        </w:rPr>
        <w:t>
      16. Распределение и направление на работу докторов по профилю и докторов философии (PhD) осуществляются в следующем порядке:</w:t>
      </w:r>
    </w:p>
    <w:bookmarkEnd w:id="58"/>
    <w:bookmarkStart w:name="z66" w:id="59"/>
    <w:p>
      <w:pPr>
        <w:spacing w:after="0"/>
        <w:ind w:left="0"/>
        <w:jc w:val="both"/>
      </w:pPr>
      <w:r>
        <w:rPr>
          <w:rFonts w:ascii="Times New Roman"/>
          <w:b w:val="false"/>
          <w:i w:val="false"/>
          <w:color w:val="000000"/>
          <w:sz w:val="28"/>
        </w:rPr>
        <w:t>
      1) в ОВПО и НООЗ создаются комиссии по распределению докторов по профилю и докторов философии (PhD);</w:t>
      </w:r>
    </w:p>
    <w:bookmarkEnd w:id="59"/>
    <w:bookmarkStart w:name="z67" w:id="60"/>
    <w:p>
      <w:pPr>
        <w:spacing w:after="0"/>
        <w:ind w:left="0"/>
        <w:jc w:val="both"/>
      </w:pPr>
      <w:r>
        <w:rPr>
          <w:rFonts w:ascii="Times New Roman"/>
          <w:b w:val="false"/>
          <w:i w:val="false"/>
          <w:color w:val="000000"/>
          <w:sz w:val="28"/>
        </w:rPr>
        <w:t>
      2) ОВПО, государственные органы и научные организации при наличии соответствующих вакансий ежегодно, не позднее 15 апреля, направляют в уполномоченный орган заявки о потребности в кадрах в ОВПО, государственных органах и научных организациях;</w:t>
      </w:r>
    </w:p>
    <w:bookmarkEnd w:id="60"/>
    <w:bookmarkStart w:name="z68" w:id="61"/>
    <w:p>
      <w:pPr>
        <w:spacing w:after="0"/>
        <w:ind w:left="0"/>
        <w:jc w:val="both"/>
      </w:pPr>
      <w:r>
        <w:rPr>
          <w:rFonts w:ascii="Times New Roman"/>
          <w:b w:val="false"/>
          <w:i w:val="false"/>
          <w:color w:val="000000"/>
          <w:sz w:val="28"/>
        </w:rPr>
        <w:t>
      3) комиссии по распределению докторов по профилю и докторов философии (PhD) ежегодно, не позднее 15 апреля, направляют в уполномоченный орган списки лиц, поступивших в докторантуру по программе подготовки докторов по профилю и докторов философии (PhD) на основе государственного образовательного заказа и завершающих обучение в текущем году.</w:t>
      </w:r>
    </w:p>
    <w:bookmarkEnd w:id="61"/>
    <w:bookmarkStart w:name="z69" w:id="62"/>
    <w:p>
      <w:pPr>
        <w:spacing w:after="0"/>
        <w:ind w:left="0"/>
        <w:jc w:val="both"/>
      </w:pPr>
      <w:r>
        <w:rPr>
          <w:rFonts w:ascii="Times New Roman"/>
          <w:b w:val="false"/>
          <w:i w:val="false"/>
          <w:color w:val="000000"/>
          <w:sz w:val="28"/>
        </w:rPr>
        <w:t>
      17. Персональное распределение докторов по профилю и докторов философии (PhD) осуществляется по представленным документам и на основе информации, представленной уполномоченным органом, согласно заявкам ОВПО, государственных органов и научных организаций о потребности в кадрах.</w:t>
      </w:r>
    </w:p>
    <w:bookmarkEnd w:id="62"/>
    <w:bookmarkStart w:name="z70" w:id="63"/>
    <w:p>
      <w:pPr>
        <w:spacing w:after="0"/>
        <w:ind w:left="0"/>
        <w:jc w:val="both"/>
      </w:pPr>
      <w:r>
        <w:rPr>
          <w:rFonts w:ascii="Times New Roman"/>
          <w:b w:val="false"/>
          <w:i w:val="false"/>
          <w:color w:val="000000"/>
          <w:sz w:val="28"/>
        </w:rPr>
        <w:t xml:space="preserve">
      18. При персональном распределении молодых специалистов, указанных в </w:t>
      </w:r>
      <w:r>
        <w:rPr>
          <w:rFonts w:ascii="Times New Roman"/>
          <w:b w:val="false"/>
          <w:i w:val="false"/>
          <w:color w:val="000000"/>
          <w:sz w:val="28"/>
        </w:rPr>
        <w:t>пункте 17</w:t>
      </w:r>
      <w:r>
        <w:rPr>
          <w:rFonts w:ascii="Times New Roman"/>
          <w:b w:val="false"/>
          <w:i w:val="false"/>
          <w:color w:val="000000"/>
          <w:sz w:val="28"/>
        </w:rPr>
        <w:t xml:space="preserve"> статьи 47 Закона, учитываются:</w:t>
      </w:r>
    </w:p>
    <w:bookmarkEnd w:id="63"/>
    <w:bookmarkStart w:name="z71" w:id="64"/>
    <w:p>
      <w:pPr>
        <w:spacing w:after="0"/>
        <w:ind w:left="0"/>
        <w:jc w:val="both"/>
      </w:pPr>
      <w:r>
        <w:rPr>
          <w:rFonts w:ascii="Times New Roman"/>
          <w:b w:val="false"/>
          <w:i w:val="false"/>
          <w:color w:val="000000"/>
          <w:sz w:val="28"/>
        </w:rPr>
        <w:t>
      1) место постоянного проживания или предпочтительного к распределению населенного пункта;</w:t>
      </w:r>
    </w:p>
    <w:bookmarkEnd w:id="64"/>
    <w:bookmarkStart w:name="z72" w:id="65"/>
    <w:p>
      <w:pPr>
        <w:spacing w:after="0"/>
        <w:ind w:left="0"/>
        <w:jc w:val="both"/>
      </w:pPr>
      <w:r>
        <w:rPr>
          <w:rFonts w:ascii="Times New Roman"/>
          <w:b w:val="false"/>
          <w:i w:val="false"/>
          <w:color w:val="000000"/>
          <w:sz w:val="28"/>
        </w:rPr>
        <w:t>
      2) средний балл успеваемости выпускника;</w:t>
      </w:r>
    </w:p>
    <w:bookmarkEnd w:id="65"/>
    <w:bookmarkStart w:name="z73" w:id="66"/>
    <w:p>
      <w:pPr>
        <w:spacing w:after="0"/>
        <w:ind w:left="0"/>
        <w:jc w:val="both"/>
      </w:pPr>
      <w:r>
        <w:rPr>
          <w:rFonts w:ascii="Times New Roman"/>
          <w:b w:val="false"/>
          <w:i w:val="false"/>
          <w:color w:val="000000"/>
          <w:sz w:val="28"/>
        </w:rPr>
        <w:t>
      3) ходатайства работодателей;</w:t>
      </w:r>
    </w:p>
    <w:bookmarkEnd w:id="66"/>
    <w:bookmarkStart w:name="z74" w:id="67"/>
    <w:p>
      <w:pPr>
        <w:spacing w:after="0"/>
        <w:ind w:left="0"/>
        <w:jc w:val="both"/>
      </w:pPr>
      <w:r>
        <w:rPr>
          <w:rFonts w:ascii="Times New Roman"/>
          <w:b w:val="false"/>
          <w:i w:val="false"/>
          <w:color w:val="000000"/>
          <w:sz w:val="28"/>
        </w:rPr>
        <w:t>
      4) наличие обстоятельств, дающих право на первоочередное распределение, предусмотренных </w:t>
      </w:r>
      <w:r>
        <w:rPr>
          <w:rFonts w:ascii="Times New Roman"/>
          <w:b w:val="false"/>
          <w:i w:val="false"/>
          <w:color w:val="000000"/>
          <w:sz w:val="28"/>
        </w:rPr>
        <w:t>пунктом 17-1</w:t>
      </w:r>
      <w:r>
        <w:rPr>
          <w:rFonts w:ascii="Times New Roman"/>
          <w:b w:val="false"/>
          <w:i w:val="false"/>
          <w:color w:val="000000"/>
          <w:sz w:val="28"/>
        </w:rPr>
        <w:t xml:space="preserve"> статьи 47 Закона;</w:t>
      </w:r>
    </w:p>
    <w:bookmarkEnd w:id="67"/>
    <w:bookmarkStart w:name="z75" w:id="68"/>
    <w:p>
      <w:pPr>
        <w:spacing w:after="0"/>
        <w:ind w:left="0"/>
        <w:jc w:val="both"/>
      </w:pPr>
      <w:r>
        <w:rPr>
          <w:rFonts w:ascii="Times New Roman"/>
          <w:b w:val="false"/>
          <w:i w:val="false"/>
          <w:color w:val="000000"/>
          <w:sz w:val="28"/>
        </w:rPr>
        <w:t>
      5) наличие обстоятельств, установленных Законом и/или настоящими Правилами, освобождающих от обязанности по отработке либо дающих отсрочку от исполнения обязанности по отработке.</w:t>
      </w:r>
    </w:p>
    <w:bookmarkEnd w:id="68"/>
    <w:bookmarkStart w:name="z76" w:id="69"/>
    <w:p>
      <w:pPr>
        <w:spacing w:after="0"/>
        <w:ind w:left="0"/>
        <w:jc w:val="both"/>
      </w:pPr>
      <w:r>
        <w:rPr>
          <w:rFonts w:ascii="Times New Roman"/>
          <w:b w:val="false"/>
          <w:i w:val="false"/>
          <w:color w:val="000000"/>
          <w:sz w:val="28"/>
        </w:rPr>
        <w:t xml:space="preserve">
      19. При призыве на воинскую службу гражданам Республики Казахстан, указанным в </w:t>
      </w:r>
      <w:r>
        <w:rPr>
          <w:rFonts w:ascii="Times New Roman"/>
          <w:b w:val="false"/>
          <w:i w:val="false"/>
          <w:color w:val="000000"/>
          <w:sz w:val="28"/>
        </w:rPr>
        <w:t>пункте 17</w:t>
      </w:r>
      <w:r>
        <w:rPr>
          <w:rFonts w:ascii="Times New Roman"/>
          <w:b w:val="false"/>
          <w:i w:val="false"/>
          <w:color w:val="000000"/>
          <w:sz w:val="28"/>
        </w:rPr>
        <w:t xml:space="preserve"> статьи 47 Закона, предоставляется отсрочка на время прохождения службы без зачета времени прохождения службы в срок отработки.</w:t>
      </w:r>
    </w:p>
    <w:bookmarkEnd w:id="69"/>
    <w:bookmarkStart w:name="z77" w:id="70"/>
    <w:p>
      <w:pPr>
        <w:spacing w:after="0"/>
        <w:ind w:left="0"/>
        <w:jc w:val="both"/>
      </w:pPr>
      <w:r>
        <w:rPr>
          <w:rFonts w:ascii="Times New Roman"/>
          <w:b w:val="false"/>
          <w:i w:val="false"/>
          <w:color w:val="000000"/>
          <w:sz w:val="28"/>
        </w:rPr>
        <w:t xml:space="preserve">
      20. При отсутствии вакантных рабочих мест на момент распределения, для получения содействия в трудоустройстве, гражданам Республики Казахстан, указанным в </w:t>
      </w:r>
      <w:r>
        <w:rPr>
          <w:rFonts w:ascii="Times New Roman"/>
          <w:b w:val="false"/>
          <w:i w:val="false"/>
          <w:color w:val="000000"/>
          <w:sz w:val="28"/>
        </w:rPr>
        <w:t>пункте 17</w:t>
      </w:r>
      <w:r>
        <w:rPr>
          <w:rFonts w:ascii="Times New Roman"/>
          <w:b w:val="false"/>
          <w:i w:val="false"/>
          <w:color w:val="000000"/>
          <w:sz w:val="28"/>
        </w:rPr>
        <w:t xml:space="preserve"> статьи 47 Закона, комиссиями по распределению выдаются направления для обращения с заявлениями о регистрации в качестве лиц, ищущих работу, в карьерные центры по месту жительства либо через веб-портал "электронного правительства" или посредством государственного информационного портала "Электронная биржа труда" (портал enbek.kz) с зачетом времени нахождения на учете в качестве лица, ищущего работу, или безработного в срок отработки.</w:t>
      </w:r>
    </w:p>
    <w:bookmarkEnd w:id="70"/>
    <w:bookmarkStart w:name="z78" w:id="71"/>
    <w:p>
      <w:pPr>
        <w:spacing w:after="0"/>
        <w:ind w:left="0"/>
        <w:jc w:val="both"/>
      </w:pPr>
      <w:r>
        <w:rPr>
          <w:rFonts w:ascii="Times New Roman"/>
          <w:b w:val="false"/>
          <w:i w:val="false"/>
          <w:color w:val="000000"/>
          <w:sz w:val="28"/>
        </w:rPr>
        <w:t xml:space="preserve">
      21. Граждане Республики Казахстан, указанные в пункте 17 статьи 47 Закона, после получения направления на регистрацию в качестве лица, ищущего работу, не позднее 1 сентября в год завершения обучения обращаются за содействием в трудоустройстве и регистрируются в качестве лица, ищущего работу, в порядке, определенном </w:t>
      </w:r>
      <w:r>
        <w:rPr>
          <w:rFonts w:ascii="Times New Roman"/>
          <w:b w:val="false"/>
          <w:i w:val="false"/>
          <w:color w:val="000000"/>
          <w:sz w:val="28"/>
        </w:rPr>
        <w:t>приказом</w:t>
      </w:r>
      <w:r>
        <w:rPr>
          <w:rFonts w:ascii="Times New Roman"/>
          <w:b w:val="false"/>
          <w:i w:val="false"/>
          <w:color w:val="000000"/>
          <w:sz w:val="28"/>
        </w:rPr>
        <w:t xml:space="preserve"> Заместителя Премьер-Министра - Министра труда и социальной защиты населения Республики Казахстан от 9 июня 2023 года № 214 (зарегистрирован в Реестре государственной регистрации нормативных правовых актов Республики Казахстан под № 32850) "Об утверждении Правил регистрации лиц, ищущих работу, безработных и осуществления трудового посредничества, оказываемого карьерными центрами".</w:t>
      </w:r>
    </w:p>
    <w:bookmarkEnd w:id="71"/>
    <w:bookmarkStart w:name="z79" w:id="72"/>
    <w:p>
      <w:pPr>
        <w:spacing w:after="0"/>
        <w:ind w:left="0"/>
        <w:jc w:val="both"/>
      </w:pPr>
      <w:r>
        <w:rPr>
          <w:rFonts w:ascii="Times New Roman"/>
          <w:b w:val="false"/>
          <w:i w:val="false"/>
          <w:color w:val="000000"/>
          <w:sz w:val="28"/>
        </w:rPr>
        <w:t xml:space="preserve">
      22. При отсутствии в регионе по месту проживания вакантных рабочих мест, соответствующих профессиональной подготовке и специальности граждан, указанных в пункте 17 статьи 47 Закона и вставших на учет в карьерные центры, центрами трудовой мобильности предлагается лицам, ищущим работу, возможность трудоустройства в других регионах в порядке, определенном </w:t>
      </w:r>
      <w:r>
        <w:rPr>
          <w:rFonts w:ascii="Times New Roman"/>
          <w:b w:val="false"/>
          <w:i w:val="false"/>
          <w:color w:val="000000"/>
          <w:sz w:val="28"/>
        </w:rPr>
        <w:t>приказом</w:t>
      </w:r>
      <w:r>
        <w:rPr>
          <w:rFonts w:ascii="Times New Roman"/>
          <w:b w:val="false"/>
          <w:i w:val="false"/>
          <w:color w:val="000000"/>
          <w:sz w:val="28"/>
        </w:rPr>
        <w:t xml:space="preserve"> Заместителя Премьер-Министра - Министра труда и социальной защиты населения Республики Казахстан от 22 июня 2023 года № 234 (зарегистрирован в Реестре государственной регистрации нормативных правовых актов Республики Казахстан под № 32880) "Об утверждении Правил добровольного переселения лиц для повышения мобильности рабочей силы".</w:t>
      </w:r>
    </w:p>
    <w:bookmarkEnd w:id="72"/>
    <w:bookmarkStart w:name="z80" w:id="73"/>
    <w:p>
      <w:pPr>
        <w:spacing w:after="0"/>
        <w:ind w:left="0"/>
        <w:jc w:val="both"/>
      </w:pPr>
      <w:r>
        <w:rPr>
          <w:rFonts w:ascii="Times New Roman"/>
          <w:b w:val="false"/>
          <w:i w:val="false"/>
          <w:color w:val="000000"/>
          <w:sz w:val="28"/>
        </w:rPr>
        <w:t xml:space="preserve">
      23. Супругам, завершившим обучение в ОВПО одновременно, работа предоставляется в организациях, расположенных в одном населенном пункте. Если один из супругов завершает обучение ранее, то его распределение производится на общих основаниях. В этом случае супруг (супруга), завершивший (ая) обучение позже, подлежит первоочередному распределению по месту работы супруга (супруги) согласно </w:t>
      </w:r>
      <w:r>
        <w:rPr>
          <w:rFonts w:ascii="Times New Roman"/>
          <w:b w:val="false"/>
          <w:i w:val="false"/>
          <w:color w:val="000000"/>
          <w:sz w:val="28"/>
        </w:rPr>
        <w:t>пункте 17-1</w:t>
      </w:r>
      <w:r>
        <w:rPr>
          <w:rFonts w:ascii="Times New Roman"/>
          <w:b w:val="false"/>
          <w:i w:val="false"/>
          <w:color w:val="000000"/>
          <w:sz w:val="28"/>
        </w:rPr>
        <w:t xml:space="preserve"> статьи 47 Закона.</w:t>
      </w:r>
    </w:p>
    <w:bookmarkEnd w:id="73"/>
    <w:bookmarkStart w:name="z81" w:id="74"/>
    <w:p>
      <w:pPr>
        <w:spacing w:after="0"/>
        <w:ind w:left="0"/>
        <w:jc w:val="both"/>
      </w:pPr>
      <w:r>
        <w:rPr>
          <w:rFonts w:ascii="Times New Roman"/>
          <w:b w:val="false"/>
          <w:i w:val="false"/>
          <w:color w:val="000000"/>
          <w:sz w:val="28"/>
        </w:rPr>
        <w:t>
      24. Заседания комиссий по распределению выпускников текущего года проводятся ежегодно в очном или дистанционном формате.</w:t>
      </w:r>
    </w:p>
    <w:bookmarkEnd w:id="74"/>
    <w:bookmarkStart w:name="z82" w:id="75"/>
    <w:p>
      <w:pPr>
        <w:spacing w:after="0"/>
        <w:ind w:left="0"/>
        <w:jc w:val="both"/>
      </w:pPr>
      <w:r>
        <w:rPr>
          <w:rFonts w:ascii="Times New Roman"/>
          <w:b w:val="false"/>
          <w:i w:val="false"/>
          <w:color w:val="000000"/>
          <w:sz w:val="28"/>
        </w:rPr>
        <w:t xml:space="preserve">
      Граждане Республики Казахстан, указанные в </w:t>
      </w:r>
      <w:r>
        <w:rPr>
          <w:rFonts w:ascii="Times New Roman"/>
          <w:b w:val="false"/>
          <w:i w:val="false"/>
          <w:color w:val="000000"/>
          <w:sz w:val="28"/>
        </w:rPr>
        <w:t>пункте 17</w:t>
      </w:r>
      <w:r>
        <w:rPr>
          <w:rFonts w:ascii="Times New Roman"/>
          <w:b w:val="false"/>
          <w:i w:val="false"/>
          <w:color w:val="000000"/>
          <w:sz w:val="28"/>
        </w:rPr>
        <w:t xml:space="preserve"> статьи 47 Закона, допускаются к участию в заседаниях соответствующих комиссий по распределению на основании заявлений, представленных в соответствующие комиссии по распределению до 1 июня текущего года.</w:t>
      </w:r>
    </w:p>
    <w:bookmarkEnd w:id="75"/>
    <w:bookmarkStart w:name="z83" w:id="76"/>
    <w:p>
      <w:pPr>
        <w:spacing w:after="0"/>
        <w:ind w:left="0"/>
        <w:jc w:val="both"/>
      </w:pPr>
      <w:r>
        <w:rPr>
          <w:rFonts w:ascii="Times New Roman"/>
          <w:b w:val="false"/>
          <w:i w:val="false"/>
          <w:color w:val="000000"/>
          <w:sz w:val="28"/>
        </w:rPr>
        <w:t xml:space="preserve">
      25. Граждане Республики Казахстан, указанные в </w:t>
      </w:r>
      <w:r>
        <w:rPr>
          <w:rFonts w:ascii="Times New Roman"/>
          <w:b w:val="false"/>
          <w:i w:val="false"/>
          <w:color w:val="000000"/>
          <w:sz w:val="28"/>
        </w:rPr>
        <w:t>пункте 17</w:t>
      </w:r>
      <w:r>
        <w:rPr>
          <w:rFonts w:ascii="Times New Roman"/>
          <w:b w:val="false"/>
          <w:i w:val="false"/>
          <w:color w:val="000000"/>
          <w:sz w:val="28"/>
        </w:rPr>
        <w:t xml:space="preserve"> статьи 47 Закона, не явившиеся без уважительной причины в соответствующую комиссию по распределению, распределяются без их присутствия.</w:t>
      </w:r>
    </w:p>
    <w:bookmarkEnd w:id="76"/>
    <w:bookmarkStart w:name="z84" w:id="77"/>
    <w:p>
      <w:pPr>
        <w:spacing w:after="0"/>
        <w:ind w:left="0"/>
        <w:jc w:val="both"/>
      </w:pPr>
      <w:r>
        <w:rPr>
          <w:rFonts w:ascii="Times New Roman"/>
          <w:b w:val="false"/>
          <w:i w:val="false"/>
          <w:color w:val="000000"/>
          <w:sz w:val="28"/>
        </w:rPr>
        <w:t xml:space="preserve">
      26. В целях недопущения направления нескольких граждан Республики Казахстан, указанных в </w:t>
      </w:r>
      <w:r>
        <w:rPr>
          <w:rFonts w:ascii="Times New Roman"/>
          <w:b w:val="false"/>
          <w:i w:val="false"/>
          <w:color w:val="000000"/>
          <w:sz w:val="28"/>
        </w:rPr>
        <w:t>пункте 17</w:t>
      </w:r>
      <w:r>
        <w:rPr>
          <w:rFonts w:ascii="Times New Roman"/>
          <w:b w:val="false"/>
          <w:i w:val="false"/>
          <w:color w:val="000000"/>
          <w:sz w:val="28"/>
        </w:rPr>
        <w:t xml:space="preserve"> статьи 47 Закона на одну вакансию осуществляется их предварительное распределение путем направления соответствующими ОВПО и НООЗ, в которых созданы комиссии по распределению, предварительных списков распределенных на работу граждан Республики Казахстан, указанных в </w:t>
      </w:r>
      <w:r>
        <w:rPr>
          <w:rFonts w:ascii="Times New Roman"/>
          <w:b w:val="false"/>
          <w:i w:val="false"/>
          <w:color w:val="000000"/>
          <w:sz w:val="28"/>
        </w:rPr>
        <w:t>пункте 17</w:t>
      </w:r>
      <w:r>
        <w:rPr>
          <w:rFonts w:ascii="Times New Roman"/>
          <w:b w:val="false"/>
          <w:i w:val="false"/>
          <w:color w:val="000000"/>
          <w:sz w:val="28"/>
        </w:rPr>
        <w:t xml:space="preserve"> статьи 47 Закона, в уполномоченный орган ежегодно, не позднее 1 марта. При выявлении таких фактов, распределение граждан Республики Казахстан, указанных в пункте 17 статьи 47 Закона, производится после согласования с уполномоченным органом, при этом принимаются во внимание средний балл успеваемости и приближенность местонахождения ОВПО к месту предполагаемого распределения.</w:t>
      </w:r>
    </w:p>
    <w:bookmarkEnd w:id="77"/>
    <w:bookmarkStart w:name="z85" w:id="78"/>
    <w:p>
      <w:pPr>
        <w:spacing w:after="0"/>
        <w:ind w:left="0"/>
        <w:jc w:val="both"/>
      </w:pPr>
      <w:r>
        <w:rPr>
          <w:rFonts w:ascii="Times New Roman"/>
          <w:b w:val="false"/>
          <w:i w:val="false"/>
          <w:color w:val="000000"/>
          <w:sz w:val="28"/>
        </w:rPr>
        <w:t xml:space="preserve">
      27. Персональное распределение граждан Республики Казахстан, указанных в </w:t>
      </w:r>
      <w:r>
        <w:rPr>
          <w:rFonts w:ascii="Times New Roman"/>
          <w:b w:val="false"/>
          <w:i w:val="false"/>
          <w:color w:val="000000"/>
          <w:sz w:val="28"/>
        </w:rPr>
        <w:t>пункте 17</w:t>
      </w:r>
      <w:r>
        <w:rPr>
          <w:rFonts w:ascii="Times New Roman"/>
          <w:b w:val="false"/>
          <w:i w:val="false"/>
          <w:color w:val="000000"/>
          <w:sz w:val="28"/>
        </w:rPr>
        <w:t xml:space="preserve"> статьи 47 Закона, завершающих обучение в текущем году, оформляется протокольным решением соответствующей комиссии по распределению ежегодно, не позднее 1 июля, на основании которого ОВПО подготавливает направления на работу по форме согласно приложению 2 к настоящим Правилам. При этом уведомление граждан Республики Казахстан, указанных в </w:t>
      </w:r>
      <w:r>
        <w:rPr>
          <w:rFonts w:ascii="Times New Roman"/>
          <w:b w:val="false"/>
          <w:i w:val="false"/>
          <w:color w:val="000000"/>
          <w:sz w:val="28"/>
        </w:rPr>
        <w:t>пункте 17</w:t>
      </w:r>
      <w:r>
        <w:rPr>
          <w:rFonts w:ascii="Times New Roman"/>
          <w:b w:val="false"/>
          <w:i w:val="false"/>
          <w:color w:val="000000"/>
          <w:sz w:val="28"/>
        </w:rPr>
        <w:t xml:space="preserve"> статьи 47 Закона, об их распределении осуществляется ОВПО посредством выдачи направлений на работу не позднее трех рабочих дней с момента принятия протокольного решения.</w:t>
      </w:r>
    </w:p>
    <w:bookmarkEnd w:id="78"/>
    <w:bookmarkStart w:name="z86" w:id="79"/>
    <w:p>
      <w:pPr>
        <w:spacing w:after="0"/>
        <w:ind w:left="0"/>
        <w:jc w:val="both"/>
      </w:pPr>
      <w:r>
        <w:rPr>
          <w:rFonts w:ascii="Times New Roman"/>
          <w:b w:val="false"/>
          <w:i w:val="false"/>
          <w:color w:val="000000"/>
          <w:sz w:val="28"/>
        </w:rPr>
        <w:t>
      Допускается оформление протокольного решения соответствующей комиссии по распределению в форме электронного документа, удостоверенного посредством электронных цифровых подписей присутствующих на заседании членов комиссии по распределению.</w:t>
      </w:r>
    </w:p>
    <w:bookmarkEnd w:id="79"/>
    <w:bookmarkStart w:name="z87" w:id="80"/>
    <w:p>
      <w:pPr>
        <w:spacing w:after="0"/>
        <w:ind w:left="0"/>
        <w:jc w:val="both"/>
      </w:pPr>
      <w:r>
        <w:rPr>
          <w:rFonts w:ascii="Times New Roman"/>
          <w:b w:val="false"/>
          <w:i w:val="false"/>
          <w:color w:val="000000"/>
          <w:sz w:val="28"/>
        </w:rPr>
        <w:t xml:space="preserve">
      28. Срок отработки граждан Республики Казахстан, указанных в </w:t>
      </w:r>
      <w:r>
        <w:rPr>
          <w:rFonts w:ascii="Times New Roman"/>
          <w:b w:val="false"/>
          <w:i w:val="false"/>
          <w:color w:val="000000"/>
          <w:sz w:val="28"/>
        </w:rPr>
        <w:t>пункте 17</w:t>
      </w:r>
      <w:r>
        <w:rPr>
          <w:rFonts w:ascii="Times New Roman"/>
          <w:b w:val="false"/>
          <w:i w:val="false"/>
          <w:color w:val="000000"/>
          <w:sz w:val="28"/>
        </w:rPr>
        <w:t xml:space="preserve"> статьи 47 Закона, исчисляется со дня заключения ими трудового договора с работодателями или договора гражданско-правового характера в качестве наемного работника либо с даты постановки на регистрационный учет в органе государственных доходов в качестве индивидуального предпринимателя или лица, занимающегося частной практикой, а при отсутствии вакантных рабочих мест – с даты регистрации в карьерном центре в качестве лица, ищущего работу или безработного.</w:t>
      </w:r>
    </w:p>
    <w:bookmarkEnd w:id="80"/>
    <w:bookmarkStart w:name="z88" w:id="81"/>
    <w:p>
      <w:pPr>
        <w:spacing w:after="0"/>
        <w:ind w:left="0"/>
        <w:jc w:val="both"/>
      </w:pPr>
      <w:r>
        <w:rPr>
          <w:rFonts w:ascii="Times New Roman"/>
          <w:b w:val="false"/>
          <w:i w:val="false"/>
          <w:color w:val="000000"/>
          <w:sz w:val="28"/>
        </w:rPr>
        <w:t>
      29. ОВПО и НООЗ ежегодно, в течение 15 календарных дней со дня принятия протокольного решения о распределении, предоставляют Оператору протоколы комиссий по распределению и не позднее 15 августа текущего года направляют Оператору все материалы по распределению в бумажном и (или) электронном формате.</w:t>
      </w:r>
    </w:p>
    <w:bookmarkEnd w:id="81"/>
    <w:bookmarkStart w:name="z89" w:id="82"/>
    <w:p>
      <w:pPr>
        <w:spacing w:after="0"/>
        <w:ind w:left="0"/>
        <w:jc w:val="both"/>
      </w:pPr>
      <w:r>
        <w:rPr>
          <w:rFonts w:ascii="Times New Roman"/>
          <w:b w:val="false"/>
          <w:i w:val="false"/>
          <w:color w:val="000000"/>
          <w:sz w:val="28"/>
        </w:rPr>
        <w:t xml:space="preserve">
      30. При расторжении по инициативе работодателя трудового договора с гражданами Республики Казахстан, указанными в </w:t>
      </w:r>
      <w:r>
        <w:rPr>
          <w:rFonts w:ascii="Times New Roman"/>
          <w:b w:val="false"/>
          <w:i w:val="false"/>
          <w:color w:val="000000"/>
          <w:sz w:val="28"/>
        </w:rPr>
        <w:t>пункте 17</w:t>
      </w:r>
      <w:r>
        <w:rPr>
          <w:rFonts w:ascii="Times New Roman"/>
          <w:b w:val="false"/>
          <w:i w:val="false"/>
          <w:color w:val="000000"/>
          <w:sz w:val="28"/>
        </w:rPr>
        <w:t xml:space="preserve"> статьи 47 Закона, работодатель не позднее трех рабочих дней после расторжения трудового договора уведомляет об этом соответствующий местный исполнительный орган с представлением соответствующих подтверждающих документов.</w:t>
      </w:r>
    </w:p>
    <w:bookmarkEnd w:id="82"/>
    <w:bookmarkStart w:name="z90" w:id="83"/>
    <w:p>
      <w:pPr>
        <w:spacing w:after="0"/>
        <w:ind w:left="0"/>
        <w:jc w:val="both"/>
      </w:pPr>
      <w:r>
        <w:rPr>
          <w:rFonts w:ascii="Times New Roman"/>
          <w:b w:val="false"/>
          <w:i w:val="false"/>
          <w:color w:val="000000"/>
          <w:sz w:val="28"/>
        </w:rPr>
        <w:t>
      31. Повторному распределению подлежат:</w:t>
      </w:r>
    </w:p>
    <w:bookmarkEnd w:id="83"/>
    <w:bookmarkStart w:name="z91" w:id="84"/>
    <w:p>
      <w:pPr>
        <w:spacing w:after="0"/>
        <w:ind w:left="0"/>
        <w:jc w:val="both"/>
      </w:pPr>
      <w:r>
        <w:rPr>
          <w:rFonts w:ascii="Times New Roman"/>
          <w:b w:val="false"/>
          <w:i w:val="false"/>
          <w:color w:val="000000"/>
          <w:sz w:val="28"/>
        </w:rPr>
        <w:t>
      лица, не поступившие в резидентуру на основе государственного образовательного заказа, магистратуру или докторантуру;</w:t>
      </w:r>
    </w:p>
    <w:bookmarkEnd w:id="84"/>
    <w:bookmarkStart w:name="z92" w:id="85"/>
    <w:p>
      <w:pPr>
        <w:spacing w:after="0"/>
        <w:ind w:left="0"/>
        <w:jc w:val="both"/>
      </w:pPr>
      <w:r>
        <w:rPr>
          <w:rFonts w:ascii="Times New Roman"/>
          <w:b w:val="false"/>
          <w:i w:val="false"/>
          <w:color w:val="000000"/>
          <w:sz w:val="28"/>
        </w:rPr>
        <w:t>
      лица, вернувшиеся после прохождения воинской службы;</w:t>
      </w:r>
    </w:p>
    <w:bookmarkEnd w:id="85"/>
    <w:bookmarkStart w:name="z93" w:id="86"/>
    <w:p>
      <w:pPr>
        <w:spacing w:after="0"/>
        <w:ind w:left="0"/>
        <w:jc w:val="both"/>
      </w:pPr>
      <w:r>
        <w:rPr>
          <w:rFonts w:ascii="Times New Roman"/>
          <w:b w:val="false"/>
          <w:i w:val="false"/>
          <w:color w:val="000000"/>
          <w:sz w:val="28"/>
        </w:rPr>
        <w:t>
      лица, уволенные по основаниям ликвидации работодателя или сокращения численности или штата работников;</w:t>
      </w:r>
    </w:p>
    <w:bookmarkEnd w:id="86"/>
    <w:bookmarkStart w:name="z94" w:id="87"/>
    <w:p>
      <w:pPr>
        <w:spacing w:after="0"/>
        <w:ind w:left="0"/>
        <w:jc w:val="both"/>
      </w:pPr>
      <w:r>
        <w:rPr>
          <w:rFonts w:ascii="Times New Roman"/>
          <w:b w:val="false"/>
          <w:i w:val="false"/>
          <w:color w:val="000000"/>
          <w:sz w:val="28"/>
        </w:rPr>
        <w:t>
      лица, чьи вакантные рабочие места не сохранены работодателем;</w:t>
      </w:r>
    </w:p>
    <w:bookmarkEnd w:id="87"/>
    <w:bookmarkStart w:name="z95" w:id="88"/>
    <w:p>
      <w:pPr>
        <w:spacing w:after="0"/>
        <w:ind w:left="0"/>
        <w:jc w:val="both"/>
      </w:pPr>
      <w:r>
        <w:rPr>
          <w:rFonts w:ascii="Times New Roman"/>
          <w:b w:val="false"/>
          <w:i w:val="false"/>
          <w:color w:val="000000"/>
          <w:sz w:val="28"/>
        </w:rPr>
        <w:t xml:space="preserve">
      лица, не принятые на работу в связи с направлением на одну вакансию нескольких молодых специалистов; </w:t>
      </w:r>
    </w:p>
    <w:bookmarkEnd w:id="88"/>
    <w:bookmarkStart w:name="z96" w:id="89"/>
    <w:p>
      <w:pPr>
        <w:spacing w:after="0"/>
        <w:ind w:left="0"/>
        <w:jc w:val="both"/>
      </w:pPr>
      <w:r>
        <w:rPr>
          <w:rFonts w:ascii="Times New Roman"/>
          <w:b w:val="false"/>
          <w:i w:val="false"/>
          <w:color w:val="000000"/>
          <w:sz w:val="28"/>
        </w:rPr>
        <w:t>
      доктора по профилю, не допущенные к собеседованию или не прошедшие конкурсный отбор для занятия вакантной государственной должности;</w:t>
      </w:r>
    </w:p>
    <w:bookmarkEnd w:id="89"/>
    <w:bookmarkStart w:name="z97" w:id="90"/>
    <w:p>
      <w:pPr>
        <w:spacing w:after="0"/>
        <w:ind w:left="0"/>
        <w:jc w:val="both"/>
      </w:pPr>
      <w:r>
        <w:rPr>
          <w:rFonts w:ascii="Times New Roman"/>
          <w:b w:val="false"/>
          <w:i w:val="false"/>
          <w:color w:val="000000"/>
          <w:sz w:val="28"/>
        </w:rPr>
        <w:t>
      лица, не прибывшие в установленный срок по месту распределения по уважительным причинам (болезнь молодого специалиста или близких родственников, вступление в брак и перемена места жительства, форс-мажорные обстоятельства, послужившие препятствием для своевременного прибытия к месту отработки);</w:t>
      </w:r>
    </w:p>
    <w:bookmarkEnd w:id="90"/>
    <w:bookmarkStart w:name="z98" w:id="91"/>
    <w:p>
      <w:pPr>
        <w:spacing w:after="0"/>
        <w:ind w:left="0"/>
        <w:jc w:val="both"/>
      </w:pPr>
      <w:r>
        <w:rPr>
          <w:rFonts w:ascii="Times New Roman"/>
          <w:b w:val="false"/>
          <w:i w:val="false"/>
          <w:color w:val="000000"/>
          <w:sz w:val="28"/>
        </w:rPr>
        <w:t xml:space="preserve">
      женщины при наступлении беременности во время постановки на учете в карьерных центрах в качестве лиц, ищущих работу или безработных; </w:t>
      </w:r>
    </w:p>
    <w:bookmarkEnd w:id="91"/>
    <w:bookmarkStart w:name="z99" w:id="92"/>
    <w:p>
      <w:pPr>
        <w:spacing w:after="0"/>
        <w:ind w:left="0"/>
        <w:jc w:val="both"/>
      </w:pPr>
      <w:r>
        <w:rPr>
          <w:rFonts w:ascii="Times New Roman"/>
          <w:b w:val="false"/>
          <w:i w:val="false"/>
          <w:color w:val="000000"/>
          <w:sz w:val="28"/>
        </w:rPr>
        <w:t>
      лица, не отработавшие полный срок по месту первоначального распределения по уважительным причинам, в том числе:</w:t>
      </w:r>
    </w:p>
    <w:bookmarkEnd w:id="92"/>
    <w:bookmarkStart w:name="z100" w:id="93"/>
    <w:p>
      <w:pPr>
        <w:spacing w:after="0"/>
        <w:ind w:left="0"/>
        <w:jc w:val="both"/>
      </w:pPr>
      <w:r>
        <w:rPr>
          <w:rFonts w:ascii="Times New Roman"/>
          <w:b w:val="false"/>
          <w:i w:val="false"/>
          <w:color w:val="000000"/>
          <w:sz w:val="28"/>
        </w:rPr>
        <w:t>
      увольнения в связи с выходом на работу основного работника при приеме на работу для замещения временно отсутствующего работника (включая замещение временной вакантной государственной должности);</w:t>
      </w:r>
    </w:p>
    <w:bookmarkEnd w:id="93"/>
    <w:bookmarkStart w:name="z101" w:id="94"/>
    <w:p>
      <w:pPr>
        <w:spacing w:after="0"/>
        <w:ind w:left="0"/>
        <w:jc w:val="both"/>
      </w:pPr>
      <w:r>
        <w:rPr>
          <w:rFonts w:ascii="Times New Roman"/>
          <w:b w:val="false"/>
          <w:i w:val="false"/>
          <w:color w:val="000000"/>
          <w:sz w:val="28"/>
        </w:rPr>
        <w:t>
      вступления в брак и связанной с этим перемены места жительства.</w:t>
      </w:r>
    </w:p>
    <w:bookmarkEnd w:id="94"/>
    <w:bookmarkStart w:name="z102" w:id="95"/>
    <w:p>
      <w:pPr>
        <w:spacing w:after="0"/>
        <w:ind w:left="0"/>
        <w:jc w:val="both"/>
      </w:pPr>
      <w:r>
        <w:rPr>
          <w:rFonts w:ascii="Times New Roman"/>
          <w:b w:val="false"/>
          <w:i w:val="false"/>
          <w:color w:val="000000"/>
          <w:sz w:val="28"/>
        </w:rPr>
        <w:t>
      32. Повторное распределение лиц, указанных в пункте 31 настоящих Правил, осуществляется в том же порядке, как и первоначальное распределение.</w:t>
      </w:r>
    </w:p>
    <w:bookmarkEnd w:id="95"/>
    <w:bookmarkStart w:name="z103" w:id="96"/>
    <w:p>
      <w:pPr>
        <w:spacing w:after="0"/>
        <w:ind w:left="0"/>
        <w:jc w:val="both"/>
      </w:pPr>
      <w:r>
        <w:rPr>
          <w:rFonts w:ascii="Times New Roman"/>
          <w:b w:val="false"/>
          <w:i w:val="false"/>
          <w:color w:val="000000"/>
          <w:sz w:val="28"/>
        </w:rPr>
        <w:t>
      33. Материалы по повторному распределению лиц, указанных в пункте 31 настоящих Правил, направляются Оператору комиссиями по распределению ОВПО и НООЗ в течение 15 календарных дней со дня принятия протокольного решения о повторном распределении.</w:t>
      </w:r>
    </w:p>
    <w:bookmarkEnd w:id="96"/>
    <w:bookmarkStart w:name="z104" w:id="97"/>
    <w:p>
      <w:pPr>
        <w:spacing w:after="0"/>
        <w:ind w:left="0"/>
        <w:jc w:val="left"/>
      </w:pPr>
      <w:r>
        <w:rPr>
          <w:rFonts w:ascii="Times New Roman"/>
          <w:b/>
          <w:i w:val="false"/>
          <w:color w:val="000000"/>
        </w:rPr>
        <w:t xml:space="preserve"> Глава 3. Предоставление освобождения от обязанности или прекращения обязанности по отработке</w:t>
      </w:r>
    </w:p>
    <w:bookmarkEnd w:id="97"/>
    <w:bookmarkStart w:name="z105" w:id="98"/>
    <w:p>
      <w:pPr>
        <w:spacing w:after="0"/>
        <w:ind w:left="0"/>
        <w:jc w:val="both"/>
      </w:pPr>
      <w:r>
        <w:rPr>
          <w:rFonts w:ascii="Times New Roman"/>
          <w:b w:val="false"/>
          <w:i w:val="false"/>
          <w:color w:val="000000"/>
          <w:sz w:val="28"/>
        </w:rPr>
        <w:t>
      34. Освобождение от обязанности по отработке, предусмотренной </w:t>
      </w:r>
      <w:r>
        <w:rPr>
          <w:rFonts w:ascii="Times New Roman"/>
          <w:b w:val="false"/>
          <w:i w:val="false"/>
          <w:color w:val="000000"/>
          <w:sz w:val="28"/>
        </w:rPr>
        <w:t>пункте 17</w:t>
      </w:r>
      <w:r>
        <w:rPr>
          <w:rFonts w:ascii="Times New Roman"/>
          <w:b w:val="false"/>
          <w:i w:val="false"/>
          <w:color w:val="000000"/>
          <w:sz w:val="28"/>
        </w:rPr>
        <w:t xml:space="preserve"> статьи 47 Закона, предоставляется Гражданам Республики Казахстан согласно </w:t>
      </w:r>
      <w:r>
        <w:rPr>
          <w:rFonts w:ascii="Times New Roman"/>
          <w:b w:val="false"/>
          <w:i w:val="false"/>
          <w:color w:val="000000"/>
          <w:sz w:val="28"/>
        </w:rPr>
        <w:t>пункту 17-2</w:t>
      </w:r>
      <w:r>
        <w:rPr>
          <w:rFonts w:ascii="Times New Roman"/>
          <w:b w:val="false"/>
          <w:i w:val="false"/>
          <w:color w:val="000000"/>
          <w:sz w:val="28"/>
        </w:rPr>
        <w:t xml:space="preserve"> статьи 47 Закона по решению комиссии по персональному распределению молодых специалистов. </w:t>
      </w:r>
    </w:p>
    <w:bookmarkEnd w:id="98"/>
    <w:bookmarkStart w:name="z106" w:id="99"/>
    <w:p>
      <w:pPr>
        <w:spacing w:after="0"/>
        <w:ind w:left="0"/>
        <w:jc w:val="both"/>
      </w:pPr>
      <w:r>
        <w:rPr>
          <w:rFonts w:ascii="Times New Roman"/>
          <w:b w:val="false"/>
          <w:i w:val="false"/>
          <w:color w:val="000000"/>
          <w:sz w:val="28"/>
        </w:rPr>
        <w:t xml:space="preserve">
      35. Прекращение обязанности по отработке, предусмотренной пунктом 17 статьи 47 Закона, без возмещения расходов, понесенных за счет бюджетных средств, связанных с обучением, наступает согласно </w:t>
      </w:r>
      <w:r>
        <w:rPr>
          <w:rFonts w:ascii="Times New Roman"/>
          <w:b w:val="false"/>
          <w:i w:val="false"/>
          <w:color w:val="000000"/>
          <w:sz w:val="28"/>
        </w:rPr>
        <w:t>пункту 17-3</w:t>
      </w:r>
      <w:r>
        <w:rPr>
          <w:rFonts w:ascii="Times New Roman"/>
          <w:b w:val="false"/>
          <w:i w:val="false"/>
          <w:color w:val="000000"/>
          <w:sz w:val="28"/>
        </w:rPr>
        <w:t xml:space="preserve"> статьи 47 Закона.</w:t>
      </w:r>
    </w:p>
    <w:bookmarkEnd w:id="99"/>
    <w:bookmarkStart w:name="z107" w:id="100"/>
    <w:p>
      <w:pPr>
        <w:spacing w:after="0"/>
        <w:ind w:left="0"/>
        <w:jc w:val="both"/>
      </w:pPr>
      <w:r>
        <w:rPr>
          <w:rFonts w:ascii="Times New Roman"/>
          <w:b w:val="false"/>
          <w:i w:val="false"/>
          <w:color w:val="000000"/>
          <w:sz w:val="28"/>
        </w:rPr>
        <w:t>
      36. Обстоятельства, указанные в пунктах 15, 20, 34 и 35 настоящих Правил, подтверждаются соответствующими документами.</w:t>
      </w:r>
    </w:p>
    <w:bookmarkEnd w:id="100"/>
    <w:bookmarkStart w:name="z108" w:id="101"/>
    <w:p>
      <w:pPr>
        <w:spacing w:after="0"/>
        <w:ind w:left="0"/>
        <w:jc w:val="left"/>
      </w:pPr>
      <w:r>
        <w:rPr>
          <w:rFonts w:ascii="Times New Roman"/>
          <w:b/>
          <w:i w:val="false"/>
          <w:color w:val="000000"/>
        </w:rPr>
        <w:t xml:space="preserve"> Глава 4. Порядок возмещения расходов, понесенных за счет бюджетных средств, при неотработке</w:t>
      </w:r>
    </w:p>
    <w:bookmarkEnd w:id="101"/>
    <w:bookmarkStart w:name="z109" w:id="102"/>
    <w:p>
      <w:pPr>
        <w:spacing w:after="0"/>
        <w:ind w:left="0"/>
        <w:jc w:val="both"/>
      </w:pPr>
      <w:r>
        <w:rPr>
          <w:rFonts w:ascii="Times New Roman"/>
          <w:b w:val="false"/>
          <w:i w:val="false"/>
          <w:color w:val="000000"/>
          <w:sz w:val="28"/>
        </w:rPr>
        <w:t xml:space="preserve">
      37. За неисполнение обязанности по отработке, предусмотренной </w:t>
      </w:r>
      <w:r>
        <w:rPr>
          <w:rFonts w:ascii="Times New Roman"/>
          <w:b w:val="false"/>
          <w:i w:val="false"/>
          <w:color w:val="000000"/>
          <w:sz w:val="28"/>
        </w:rPr>
        <w:t>пунктом 17</w:t>
      </w:r>
      <w:r>
        <w:rPr>
          <w:rFonts w:ascii="Times New Roman"/>
          <w:b w:val="false"/>
          <w:i w:val="false"/>
          <w:color w:val="000000"/>
          <w:sz w:val="28"/>
        </w:rPr>
        <w:t xml:space="preserve"> статьи 47 Закона, граждане Республики Казахстан возмещают расходы, понесенные за счет бюджетных средств в связи с их обучением, соразмерно фактически отработанному периоду, за исключением случаев, предусмотренных </w:t>
      </w:r>
      <w:r>
        <w:rPr>
          <w:rFonts w:ascii="Times New Roman"/>
          <w:b w:val="false"/>
          <w:i w:val="false"/>
          <w:color w:val="000000"/>
          <w:sz w:val="28"/>
        </w:rPr>
        <w:t>пунктами 17-2</w:t>
      </w:r>
      <w:r>
        <w:rPr>
          <w:rFonts w:ascii="Times New Roman"/>
          <w:b w:val="false"/>
          <w:i w:val="false"/>
          <w:color w:val="000000"/>
          <w:sz w:val="28"/>
        </w:rPr>
        <w:t xml:space="preserve"> и (или) </w:t>
      </w:r>
      <w:r>
        <w:rPr>
          <w:rFonts w:ascii="Times New Roman"/>
          <w:b w:val="false"/>
          <w:i w:val="false"/>
          <w:color w:val="000000"/>
          <w:sz w:val="28"/>
        </w:rPr>
        <w:t>17-3</w:t>
      </w:r>
      <w:r>
        <w:rPr>
          <w:rFonts w:ascii="Times New Roman"/>
          <w:b w:val="false"/>
          <w:i w:val="false"/>
          <w:color w:val="000000"/>
          <w:sz w:val="28"/>
        </w:rPr>
        <w:t xml:space="preserve"> статьи 47 Закона, в бюджет через Оператора.</w:t>
      </w:r>
    </w:p>
    <w:bookmarkEnd w:id="102"/>
    <w:bookmarkStart w:name="z110" w:id="103"/>
    <w:p>
      <w:pPr>
        <w:spacing w:after="0"/>
        <w:ind w:left="0"/>
        <w:jc w:val="both"/>
      </w:pPr>
      <w:r>
        <w:rPr>
          <w:rFonts w:ascii="Times New Roman"/>
          <w:b w:val="false"/>
          <w:i w:val="false"/>
          <w:color w:val="000000"/>
          <w:sz w:val="28"/>
        </w:rPr>
        <w:t>
      38. Возмещение расходов бюджетных средств при неотработке осуществляется соразмерно фактически отработанному периоду по следующей формуле:</w:t>
      </w:r>
    </w:p>
    <w:bookmarkEnd w:id="103"/>
    <w:bookmarkStart w:name="z111" w:id="104"/>
    <w:p>
      <w:pPr>
        <w:spacing w:after="0"/>
        <w:ind w:left="0"/>
        <w:jc w:val="both"/>
      </w:pPr>
      <w:r>
        <w:rPr>
          <w:rFonts w:ascii="Times New Roman"/>
          <w:b w:val="false"/>
          <w:i w:val="false"/>
          <w:color w:val="000000"/>
          <w:sz w:val="28"/>
        </w:rPr>
        <w:t>
      S1 = (z - d) * S / z,</w:t>
      </w:r>
    </w:p>
    <w:bookmarkEnd w:id="104"/>
    <w:bookmarkStart w:name="z112" w:id="105"/>
    <w:p>
      <w:pPr>
        <w:spacing w:after="0"/>
        <w:ind w:left="0"/>
        <w:jc w:val="both"/>
      </w:pPr>
      <w:r>
        <w:rPr>
          <w:rFonts w:ascii="Times New Roman"/>
          <w:b w:val="false"/>
          <w:i w:val="false"/>
          <w:color w:val="000000"/>
          <w:sz w:val="28"/>
        </w:rPr>
        <w:t>
      где:</w:t>
      </w:r>
    </w:p>
    <w:bookmarkEnd w:id="105"/>
    <w:bookmarkStart w:name="z113" w:id="106"/>
    <w:p>
      <w:pPr>
        <w:spacing w:after="0"/>
        <w:ind w:left="0"/>
        <w:jc w:val="both"/>
      </w:pPr>
      <w:r>
        <w:rPr>
          <w:rFonts w:ascii="Times New Roman"/>
          <w:b w:val="false"/>
          <w:i w:val="false"/>
          <w:color w:val="000000"/>
          <w:sz w:val="28"/>
        </w:rPr>
        <w:t>
      S1 – сумма, подлежащая возврату в бюджет, в тенге;</w:t>
      </w:r>
    </w:p>
    <w:bookmarkEnd w:id="106"/>
    <w:bookmarkStart w:name="z114" w:id="107"/>
    <w:p>
      <w:pPr>
        <w:spacing w:after="0"/>
        <w:ind w:left="0"/>
        <w:jc w:val="both"/>
      </w:pPr>
      <w:r>
        <w:rPr>
          <w:rFonts w:ascii="Times New Roman"/>
          <w:b w:val="false"/>
          <w:i w:val="false"/>
          <w:color w:val="000000"/>
          <w:sz w:val="28"/>
        </w:rPr>
        <w:t>
      d – фактический срок отработки в месяцах, без дробления на дни (при этом округление производится в большую сторону);</w:t>
      </w:r>
    </w:p>
    <w:bookmarkEnd w:id="107"/>
    <w:bookmarkStart w:name="z115" w:id="108"/>
    <w:p>
      <w:pPr>
        <w:spacing w:after="0"/>
        <w:ind w:left="0"/>
        <w:jc w:val="both"/>
      </w:pPr>
      <w:r>
        <w:rPr>
          <w:rFonts w:ascii="Times New Roman"/>
          <w:b w:val="false"/>
          <w:i w:val="false"/>
          <w:color w:val="000000"/>
          <w:sz w:val="28"/>
        </w:rPr>
        <w:t>
      z – срок отработки, указанный в пунктах 3, 4, 5, 6, 7 и 8 настоящих Правил, для граждан Республики Казахстан, отучившихся весь срок на основе государственного образовательного заказа, составляющий 36 месяцев (24 месяца для лиц, указанных в пункте 4, или рассчитанный по формуле срок соразмерной отработки для лиц, частично обучавшихся на основе государственного образовательного заказа);</w:t>
      </w:r>
    </w:p>
    <w:bookmarkEnd w:id="108"/>
    <w:bookmarkStart w:name="z116" w:id="109"/>
    <w:p>
      <w:pPr>
        <w:spacing w:after="0"/>
        <w:ind w:left="0"/>
        <w:jc w:val="both"/>
      </w:pPr>
      <w:r>
        <w:rPr>
          <w:rFonts w:ascii="Times New Roman"/>
          <w:b w:val="false"/>
          <w:i w:val="false"/>
          <w:color w:val="000000"/>
          <w:sz w:val="28"/>
        </w:rPr>
        <w:t>
      S – сумма бюджетных средств, затраченных за весь период обучения на основе государственного образовательного заказа.</w:t>
      </w:r>
    </w:p>
    <w:bookmarkEnd w:id="109"/>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Приложение к Правилам</w:t>
            </w:r>
            <w:r>
              <w:br/>
            </w:r>
            <w:r>
              <w:rPr>
                <w:rFonts w:ascii="Times New Roman"/>
                <w:b w:val="false"/>
                <w:i w:val="false"/>
                <w:color w:val="000000"/>
                <w:sz w:val="20"/>
              </w:rPr>
              <w:t>направления специалиста</w:t>
            </w:r>
            <w:r>
              <w:br/>
            </w:r>
            <w:r>
              <w:rPr>
                <w:rFonts w:ascii="Times New Roman"/>
                <w:b w:val="false"/>
                <w:i w:val="false"/>
                <w:color w:val="000000"/>
                <w:sz w:val="20"/>
              </w:rPr>
              <w:t>на работу, возмещения</w:t>
            </w:r>
            <w:r>
              <w:br/>
            </w:r>
            <w:r>
              <w:rPr>
                <w:rFonts w:ascii="Times New Roman"/>
                <w:b w:val="false"/>
                <w:i w:val="false"/>
                <w:color w:val="000000"/>
                <w:sz w:val="20"/>
              </w:rPr>
              <w:t>расходов, понесенных за счет</w:t>
            </w:r>
            <w:r>
              <w:br/>
            </w:r>
            <w:r>
              <w:rPr>
                <w:rFonts w:ascii="Times New Roman"/>
                <w:b w:val="false"/>
                <w:i w:val="false"/>
                <w:color w:val="000000"/>
                <w:sz w:val="20"/>
              </w:rPr>
              <w:t>бюджетных средств,</w:t>
            </w:r>
            <w:r>
              <w:br/>
            </w:r>
            <w:r>
              <w:rPr>
                <w:rFonts w:ascii="Times New Roman"/>
                <w:b w:val="false"/>
                <w:i w:val="false"/>
                <w:color w:val="000000"/>
                <w:sz w:val="20"/>
              </w:rPr>
              <w:t>предоставления права</w:t>
            </w:r>
            <w:r>
              <w:br/>
            </w:r>
            <w:r>
              <w:rPr>
                <w:rFonts w:ascii="Times New Roman"/>
                <w:b w:val="false"/>
                <w:i w:val="false"/>
                <w:color w:val="000000"/>
                <w:sz w:val="20"/>
              </w:rPr>
              <w:t>самостоятельного трудоустройства,</w:t>
            </w:r>
            <w:r>
              <w:br/>
            </w:r>
            <w:r>
              <w:rPr>
                <w:rFonts w:ascii="Times New Roman"/>
                <w:b w:val="false"/>
                <w:i w:val="false"/>
                <w:color w:val="000000"/>
                <w:sz w:val="20"/>
              </w:rPr>
              <w:t>освобождения от обязанности</w:t>
            </w:r>
            <w:r>
              <w:br/>
            </w:r>
            <w:r>
              <w:rPr>
                <w:rFonts w:ascii="Times New Roman"/>
                <w:b w:val="false"/>
                <w:i w:val="false"/>
                <w:color w:val="000000"/>
                <w:sz w:val="20"/>
              </w:rPr>
              <w:t>или прекращения обязанности</w:t>
            </w:r>
            <w:r>
              <w:br/>
            </w:r>
            <w:r>
              <w:rPr>
                <w:rFonts w:ascii="Times New Roman"/>
                <w:b w:val="false"/>
                <w:i w:val="false"/>
                <w:color w:val="000000"/>
                <w:sz w:val="20"/>
              </w:rPr>
              <w:t>по отработке гражданами</w:t>
            </w:r>
            <w:r>
              <w:br/>
            </w:r>
            <w:r>
              <w:rPr>
                <w:rFonts w:ascii="Times New Roman"/>
                <w:b w:val="false"/>
                <w:i w:val="false"/>
                <w:color w:val="000000"/>
                <w:sz w:val="20"/>
              </w:rPr>
              <w:t>Республики Казахстан,</w:t>
            </w:r>
            <w:r>
              <w:br/>
            </w:r>
            <w:r>
              <w:rPr>
                <w:rFonts w:ascii="Times New Roman"/>
                <w:b w:val="false"/>
                <w:i w:val="false"/>
                <w:color w:val="000000"/>
                <w:sz w:val="20"/>
              </w:rPr>
              <w:t>обучавшимися на основе</w:t>
            </w:r>
            <w:r>
              <w:br/>
            </w:r>
            <w:r>
              <w:rPr>
                <w:rFonts w:ascii="Times New Roman"/>
                <w:b w:val="false"/>
                <w:i w:val="false"/>
                <w:color w:val="000000"/>
                <w:sz w:val="20"/>
              </w:rPr>
              <w:t>государственного</w:t>
            </w:r>
            <w:r>
              <w:br/>
            </w:r>
            <w:r>
              <w:rPr>
                <w:rFonts w:ascii="Times New Roman"/>
                <w:b w:val="false"/>
                <w:i w:val="false"/>
                <w:color w:val="000000"/>
                <w:sz w:val="20"/>
              </w:rPr>
              <w:t>образовательного заказа</w:t>
            </w:r>
          </w:p>
        </w:tc>
      </w:tr>
    </w:tbl>
    <w:bookmarkStart w:name="z118" w:id="110"/>
    <w:p>
      <w:pPr>
        <w:spacing w:after="0"/>
        <w:ind w:left="0"/>
        <w:jc w:val="left"/>
      </w:pPr>
      <w:r>
        <w:rPr>
          <w:rFonts w:ascii="Times New Roman"/>
          <w:b/>
          <w:i w:val="false"/>
          <w:color w:val="000000"/>
        </w:rPr>
        <w:t xml:space="preserve"> Направление на работу</w:t>
      </w:r>
    </w:p>
    <w:bookmarkEnd w:id="110"/>
    <w:p>
      <w:pPr>
        <w:spacing w:after="0"/>
        <w:ind w:left="0"/>
        <w:jc w:val="both"/>
      </w:pPr>
      <w:bookmarkStart w:name="z119" w:id="111"/>
      <w:r>
        <w:rPr>
          <w:rFonts w:ascii="Times New Roman"/>
          <w:b w:val="false"/>
          <w:i w:val="false"/>
          <w:color w:val="000000"/>
          <w:sz w:val="28"/>
        </w:rPr>
        <w:t>
      Выпускник (ца) ___________________________________________________________</w:t>
      </w:r>
    </w:p>
    <w:bookmarkEnd w:id="111"/>
    <w:p>
      <w:pPr>
        <w:spacing w:after="0"/>
        <w:ind w:left="0"/>
        <w:jc w:val="both"/>
      </w:pPr>
      <w:r>
        <w:rPr>
          <w:rFonts w:ascii="Times New Roman"/>
          <w:b w:val="false"/>
          <w:i w:val="false"/>
          <w:color w:val="000000"/>
          <w:sz w:val="28"/>
        </w:rPr>
        <w:t xml:space="preserve">                                                  фамилия, имя, отчество (при его наличии))</w:t>
      </w:r>
    </w:p>
    <w:p>
      <w:pPr>
        <w:spacing w:after="0"/>
        <w:ind w:left="0"/>
        <w:jc w:val="both"/>
      </w:pPr>
      <w:r>
        <w:rPr>
          <w:rFonts w:ascii="Times New Roman"/>
          <w:b w:val="false"/>
          <w:i w:val="false"/>
          <w:color w:val="000000"/>
          <w:sz w:val="28"/>
        </w:rPr>
        <w:t>_______________________________________________________________________________</w:t>
      </w:r>
    </w:p>
    <w:p>
      <w:pPr>
        <w:spacing w:after="0"/>
        <w:ind w:left="0"/>
        <w:jc w:val="both"/>
      </w:pPr>
      <w:r>
        <w:rPr>
          <w:rFonts w:ascii="Times New Roman"/>
          <w:b w:val="false"/>
          <w:i w:val="false"/>
          <w:color w:val="000000"/>
          <w:sz w:val="28"/>
        </w:rPr>
        <w:t xml:space="preserve">      (наименование организации высшего и (или) послевузовского образования или   </w:t>
      </w:r>
    </w:p>
    <w:p>
      <w:pPr>
        <w:spacing w:after="0"/>
        <w:ind w:left="0"/>
        <w:jc w:val="both"/>
      </w:pPr>
      <w:r>
        <w:rPr>
          <w:rFonts w:ascii="Times New Roman"/>
          <w:b w:val="false"/>
          <w:i w:val="false"/>
          <w:color w:val="000000"/>
          <w:sz w:val="28"/>
        </w:rPr>
        <w:t>научной организации в области здравоохранения) по специальности и (или) образовательным программам __________________________ на основании протокольного решения комиссии по персональному распределению  от ____________________________ № __________ направляется на работу в качестве</w:t>
      </w:r>
    </w:p>
    <w:p>
      <w:pPr>
        <w:spacing w:after="0"/>
        <w:ind w:left="0"/>
        <w:jc w:val="both"/>
      </w:pPr>
      <w:r>
        <w:rPr>
          <w:rFonts w:ascii="Times New Roman"/>
          <w:b w:val="false"/>
          <w:i w:val="false"/>
          <w:color w:val="000000"/>
          <w:sz w:val="28"/>
        </w:rPr>
        <w:t>_______________________________________________________________________________</w:t>
      </w:r>
    </w:p>
    <w:p>
      <w:pPr>
        <w:spacing w:after="0"/>
        <w:ind w:left="0"/>
        <w:jc w:val="both"/>
      </w:pPr>
      <w:r>
        <w:rPr>
          <w:rFonts w:ascii="Times New Roman"/>
          <w:b w:val="false"/>
          <w:i w:val="false"/>
          <w:color w:val="000000"/>
          <w:sz w:val="28"/>
        </w:rPr>
        <w:t xml:space="preserve">                                                                    (должность) </w:t>
      </w:r>
    </w:p>
    <w:p>
      <w:pPr>
        <w:spacing w:after="0"/>
        <w:ind w:left="0"/>
        <w:jc w:val="both"/>
      </w:pPr>
      <w:r>
        <w:rPr>
          <w:rFonts w:ascii="Times New Roman"/>
          <w:b w:val="false"/>
          <w:i w:val="false"/>
          <w:color w:val="000000"/>
          <w:sz w:val="28"/>
        </w:rPr>
        <w:t>в ______________________________________________________________________________</w:t>
      </w:r>
    </w:p>
    <w:p>
      <w:pPr>
        <w:spacing w:after="0"/>
        <w:ind w:left="0"/>
        <w:jc w:val="both"/>
      </w:pPr>
      <w:r>
        <w:rPr>
          <w:rFonts w:ascii="Times New Roman"/>
          <w:b w:val="false"/>
          <w:i w:val="false"/>
          <w:color w:val="000000"/>
          <w:sz w:val="28"/>
        </w:rPr>
        <w:t xml:space="preserve">                                               (наименование организации) </w:t>
      </w:r>
    </w:p>
    <w:p>
      <w:pPr>
        <w:spacing w:after="0"/>
        <w:ind w:left="0"/>
        <w:jc w:val="both"/>
      </w:pPr>
      <w:r>
        <w:rPr>
          <w:rFonts w:ascii="Times New Roman"/>
          <w:b w:val="false"/>
          <w:i w:val="false"/>
          <w:color w:val="000000"/>
          <w:sz w:val="28"/>
        </w:rPr>
        <w:t>расположенную в ________________________________________________________________</w:t>
      </w:r>
    </w:p>
    <w:p>
      <w:pPr>
        <w:spacing w:after="0"/>
        <w:ind w:left="0"/>
        <w:jc w:val="both"/>
      </w:pPr>
      <w:r>
        <w:rPr>
          <w:rFonts w:ascii="Times New Roman"/>
          <w:b w:val="false"/>
          <w:i w:val="false"/>
          <w:color w:val="000000"/>
          <w:sz w:val="28"/>
        </w:rPr>
        <w:t xml:space="preserve">                                                                           (адрес) </w:t>
      </w:r>
    </w:p>
    <w:bookmarkStart w:name="z120" w:id="112"/>
    <w:p>
      <w:pPr>
        <w:spacing w:after="0"/>
        <w:ind w:left="0"/>
        <w:jc w:val="both"/>
      </w:pPr>
      <w:r>
        <w:rPr>
          <w:rFonts w:ascii="Times New Roman"/>
          <w:b w:val="false"/>
          <w:i w:val="false"/>
          <w:color w:val="000000"/>
          <w:sz w:val="28"/>
        </w:rPr>
        <w:t xml:space="preserve">
      Руководитель ОВПО </w:t>
      </w:r>
    </w:p>
    <w:bookmarkEnd w:id="112"/>
    <w:p>
      <w:pPr>
        <w:spacing w:after="0"/>
        <w:ind w:left="0"/>
        <w:jc w:val="both"/>
      </w:pPr>
      <w:bookmarkStart w:name="z121" w:id="113"/>
      <w:r>
        <w:rPr>
          <w:rFonts w:ascii="Times New Roman"/>
          <w:b w:val="false"/>
          <w:i w:val="false"/>
          <w:color w:val="000000"/>
          <w:sz w:val="28"/>
        </w:rPr>
        <w:t>
      подпись -------------------------------------------------------------------------------------------------------------</w:t>
      </w:r>
    </w:p>
    <w:bookmarkEnd w:id="113"/>
    <w:p>
      <w:pPr>
        <w:spacing w:after="0"/>
        <w:ind w:left="0"/>
        <w:jc w:val="both"/>
      </w:pPr>
      <w:r>
        <w:rPr>
          <w:rFonts w:ascii="Times New Roman"/>
          <w:b w:val="false"/>
          <w:i w:val="false"/>
          <w:color w:val="000000"/>
          <w:sz w:val="28"/>
        </w:rPr>
        <w:t xml:space="preserve">                                                                         (линия отрыва)</w:t>
      </w:r>
    </w:p>
    <w:p>
      <w:pPr>
        <w:spacing w:after="0"/>
        <w:ind w:left="0"/>
        <w:jc w:val="both"/>
      </w:pPr>
      <w:bookmarkStart w:name="z122" w:id="114"/>
      <w:r>
        <w:rPr>
          <w:rFonts w:ascii="Times New Roman"/>
          <w:b w:val="false"/>
          <w:i w:val="false"/>
          <w:color w:val="000000"/>
          <w:sz w:val="28"/>
        </w:rPr>
        <w:t>
      Я, _____________________________________________________________________________</w:t>
      </w:r>
    </w:p>
    <w:bookmarkEnd w:id="114"/>
    <w:p>
      <w:pPr>
        <w:spacing w:after="0"/>
        <w:ind w:left="0"/>
        <w:jc w:val="both"/>
      </w:pPr>
      <w:r>
        <w:rPr>
          <w:rFonts w:ascii="Times New Roman"/>
          <w:b w:val="false"/>
          <w:i w:val="false"/>
          <w:color w:val="000000"/>
          <w:sz w:val="28"/>
        </w:rPr>
        <w:t xml:space="preserve">                                        (фамилия, имя, отчество (при его наличии))</w:t>
      </w:r>
    </w:p>
    <w:p>
      <w:pPr>
        <w:spacing w:after="0"/>
        <w:ind w:left="0"/>
        <w:jc w:val="both"/>
      </w:pPr>
      <w:bookmarkStart w:name="z123" w:id="115"/>
      <w:r>
        <w:rPr>
          <w:rFonts w:ascii="Times New Roman"/>
          <w:b w:val="false"/>
          <w:i w:val="false"/>
          <w:color w:val="000000"/>
          <w:sz w:val="28"/>
        </w:rPr>
        <w:t>
      являющийся выпускником ________________________________________________________</w:t>
      </w:r>
    </w:p>
    <w:bookmarkEnd w:id="115"/>
    <w:p>
      <w:pPr>
        <w:spacing w:after="0"/>
        <w:ind w:left="0"/>
        <w:jc w:val="both"/>
      </w:pPr>
      <w:r>
        <w:rPr>
          <w:rFonts w:ascii="Times New Roman"/>
          <w:b w:val="false"/>
          <w:i w:val="false"/>
          <w:color w:val="000000"/>
          <w:sz w:val="28"/>
        </w:rPr>
        <w:t xml:space="preserve"> (наименование организации высшего и (или) послевузовского образования или научной организации в области здравоохранения) подтверждаю получение мною направления на</w:t>
      </w:r>
    </w:p>
    <w:p>
      <w:pPr>
        <w:spacing w:after="0"/>
        <w:ind w:left="0"/>
        <w:jc w:val="both"/>
      </w:pPr>
      <w:bookmarkStart w:name="z124" w:id="116"/>
      <w:r>
        <w:rPr>
          <w:rFonts w:ascii="Times New Roman"/>
          <w:b w:val="false"/>
          <w:i w:val="false"/>
          <w:color w:val="000000"/>
          <w:sz w:val="28"/>
        </w:rPr>
        <w:t>
      работу в ________________________________________________________________________</w:t>
      </w:r>
    </w:p>
    <w:bookmarkEnd w:id="116"/>
    <w:p>
      <w:pPr>
        <w:spacing w:after="0"/>
        <w:ind w:left="0"/>
        <w:jc w:val="both"/>
      </w:pPr>
      <w:r>
        <w:rPr>
          <w:rFonts w:ascii="Times New Roman"/>
          <w:b w:val="false"/>
          <w:i w:val="false"/>
          <w:color w:val="000000"/>
          <w:sz w:val="28"/>
        </w:rPr>
        <w:t xml:space="preserve">                                                   (наименование организации) </w:t>
      </w:r>
    </w:p>
    <w:p>
      <w:pPr>
        <w:spacing w:after="0"/>
        <w:ind w:left="0"/>
        <w:jc w:val="both"/>
      </w:pPr>
      <w:bookmarkStart w:name="z125" w:id="117"/>
      <w:r>
        <w:rPr>
          <w:rFonts w:ascii="Times New Roman"/>
          <w:b w:val="false"/>
          <w:i w:val="false"/>
          <w:color w:val="000000"/>
          <w:sz w:val="28"/>
        </w:rPr>
        <w:t>
      расположенную в ________________________________________________________________</w:t>
      </w:r>
    </w:p>
    <w:bookmarkEnd w:id="117"/>
    <w:p>
      <w:pPr>
        <w:spacing w:after="0"/>
        <w:ind w:left="0"/>
        <w:jc w:val="both"/>
      </w:pPr>
      <w:r>
        <w:rPr>
          <w:rFonts w:ascii="Times New Roman"/>
          <w:b w:val="false"/>
          <w:i w:val="false"/>
          <w:color w:val="000000"/>
          <w:sz w:val="28"/>
        </w:rPr>
        <w:t xml:space="preserve">                                                                               (адрес) </w:t>
      </w:r>
    </w:p>
    <w:p>
      <w:pPr>
        <w:spacing w:after="0"/>
        <w:ind w:left="0"/>
        <w:jc w:val="both"/>
      </w:pPr>
      <w:bookmarkStart w:name="z126" w:id="118"/>
      <w:r>
        <w:rPr>
          <w:rFonts w:ascii="Times New Roman"/>
          <w:b w:val="false"/>
          <w:i w:val="false"/>
          <w:color w:val="000000"/>
          <w:sz w:val="28"/>
        </w:rPr>
        <w:t>
      на должность ___________________________________________________________________</w:t>
      </w:r>
    </w:p>
    <w:bookmarkEnd w:id="118"/>
    <w:p>
      <w:pPr>
        <w:spacing w:after="0"/>
        <w:ind w:left="0"/>
        <w:jc w:val="both"/>
      </w:pPr>
      <w:r>
        <w:rPr>
          <w:rFonts w:ascii="Times New Roman"/>
          <w:b w:val="false"/>
          <w:i w:val="false"/>
          <w:color w:val="000000"/>
          <w:sz w:val="28"/>
        </w:rPr>
        <w:t xml:space="preserve">                                                                             подпись выпускника </w:t>
      </w:r>
    </w:p>
    <w:bookmarkStart w:name="z127" w:id="119"/>
    <w:p>
      <w:pPr>
        <w:spacing w:after="0"/>
        <w:ind w:left="0"/>
        <w:jc w:val="both"/>
      </w:pPr>
      <w:r>
        <w:rPr>
          <w:rFonts w:ascii="Times New Roman"/>
          <w:b w:val="false"/>
          <w:i w:val="false"/>
          <w:color w:val="000000"/>
          <w:sz w:val="28"/>
        </w:rPr>
        <w:t>
      ____________________ "___" ___________ 20 __г.</w:t>
      </w:r>
    </w:p>
    <w:bookmarkEnd w:id="119"/>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РГП на ПХВ «Институт законодательства и правовой информации Республики Казахстан» Министерства юстиции Республики Казахстан
				</w:t>
      </w:r>
    </w:p>
    <w:sectPr>
      <w:pgSz w:w="11907" w:h="16839" w:code="9"/>
      <w:pgMar w:top="1440" w:right="1080" w:bottom="1440" w:left="1080"/>
    </w:sectPr>
  </w:body>
</w:document>
</file>

<file path=word/numbering.xml><?xml version="1.0" encoding="utf-8"?>
<w:numbering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15="http://schemas.microsoft.com/office/word/2012/wordml"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propertie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terms="http://purl.org/dc/terms/" xmlns:dc="http://purl.org/dc/elements/1.1/"/>
</file>